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C0B40"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0BC861EE" w14:textId="77777777" w:rsidR="00891C0C" w:rsidRPr="001547B0" w:rsidRDefault="00891C0C" w:rsidP="00891C0C">
      <w:pPr>
        <w:spacing w:line="276" w:lineRule="auto"/>
        <w:jc w:val="center"/>
      </w:pPr>
      <w:r w:rsidRPr="001547B0">
        <w:t>Day 1</w:t>
      </w:r>
    </w:p>
    <w:p w14:paraId="2161AC79" w14:textId="77777777" w:rsidR="00231CD0" w:rsidRDefault="00231CD0" w:rsidP="00010628">
      <w:pPr>
        <w:spacing w:line="276" w:lineRule="auto"/>
      </w:pPr>
    </w:p>
    <w:p w14:paraId="3B225C99" w14:textId="77777777" w:rsidR="00010628" w:rsidRPr="001959A1" w:rsidRDefault="00010628" w:rsidP="00010628">
      <w:pPr>
        <w:spacing w:line="276" w:lineRule="auto"/>
      </w:pPr>
      <w:r w:rsidRPr="001959A1">
        <w:t>Name</w:t>
      </w:r>
      <w:r w:rsidR="00FE53BB" w:rsidRPr="001959A1">
        <w:t>:</w:t>
      </w:r>
      <w:r w:rsidR="00ED4A8D" w:rsidRPr="001959A1">
        <w:t xml:space="preserve">                                                  </w:t>
      </w:r>
      <w:r w:rsidR="00B251D0" w:rsidRPr="001959A1">
        <w:t xml:space="preserve">                  </w:t>
      </w:r>
      <w:r w:rsidR="000562D7">
        <w:tab/>
      </w:r>
      <w:r w:rsidR="000562D7">
        <w:tab/>
      </w:r>
      <w:r w:rsidR="000562D7">
        <w:tab/>
      </w:r>
      <w:r w:rsidR="000562D7">
        <w:tab/>
      </w:r>
      <w:r w:rsidR="000562D7">
        <w:tab/>
      </w:r>
      <w:r w:rsidR="00ED4A8D" w:rsidRPr="001959A1">
        <w:t xml:space="preserve"> </w:t>
      </w:r>
      <w:r w:rsidRPr="001959A1">
        <w:t>Date</w:t>
      </w:r>
      <w:r w:rsidR="00FE53BB" w:rsidRPr="001959A1">
        <w:t>:</w:t>
      </w:r>
    </w:p>
    <w:p w14:paraId="30472DBA" w14:textId="77777777" w:rsidR="00010628" w:rsidRPr="001959A1" w:rsidRDefault="00010628" w:rsidP="00010628">
      <w:pPr>
        <w:spacing w:line="276" w:lineRule="auto"/>
        <w:rPr>
          <w:i/>
          <w:sz w:val="28"/>
          <w:szCs w:val="28"/>
        </w:rPr>
      </w:pPr>
      <w:r w:rsidRPr="001959A1">
        <w:t>Title of story</w:t>
      </w:r>
      <w:r w:rsidR="000562D7">
        <w:t>/article</w:t>
      </w:r>
      <w:r w:rsidR="0034141E" w:rsidRPr="001959A1">
        <w:rPr>
          <w:sz w:val="28"/>
          <w:szCs w:val="28"/>
        </w:rPr>
        <w:t>:</w:t>
      </w:r>
      <w:r w:rsidR="00C51CC3" w:rsidRPr="001959A1">
        <w:rPr>
          <w:i/>
          <w:color w:val="FF0000"/>
          <w:sz w:val="28"/>
          <w:szCs w:val="28"/>
        </w:rPr>
        <w:t xml:space="preserve"> </w:t>
      </w:r>
      <w:r w:rsidR="001959A1">
        <w:rPr>
          <w:b/>
        </w:rPr>
        <w:t xml:space="preserve">  </w:t>
      </w:r>
      <w:r w:rsidR="001959A1" w:rsidRPr="00CA6DB3">
        <w:rPr>
          <w:b/>
        </w:rPr>
        <w:t>“Turtle Bay”</w:t>
      </w:r>
    </w:p>
    <w:p w14:paraId="35B211BC" w14:textId="77777777" w:rsidR="0034141E" w:rsidRPr="00F34608" w:rsidRDefault="0034141E" w:rsidP="00010628">
      <w:pPr>
        <w:spacing w:line="276" w:lineRule="auto"/>
        <w:rPr>
          <w:rFonts w:ascii="Comic Sans MS" w:hAnsi="Comic Sans MS"/>
          <w:sz w:val="28"/>
          <w:szCs w:val="28"/>
        </w:rPr>
      </w:pPr>
    </w:p>
    <w:p w14:paraId="0B5F38FC" w14:textId="77777777" w:rsidR="0034141E" w:rsidRPr="001959A1" w:rsidRDefault="00C51CC3" w:rsidP="001959A1">
      <w:pPr>
        <w:spacing w:line="276" w:lineRule="auto"/>
      </w:pPr>
      <w:r w:rsidRPr="001959A1">
        <w:rPr>
          <w:b/>
          <w:i/>
        </w:rPr>
        <w:t>In this story</w:t>
      </w:r>
      <w:r w:rsidR="00DA0011">
        <w:rPr>
          <w:b/>
          <w:i/>
        </w:rPr>
        <w:t>,</w:t>
      </w:r>
      <w:r w:rsidRPr="001959A1">
        <w:rPr>
          <w:b/>
          <w:i/>
        </w:rPr>
        <w:t xml:space="preserve"> a boy named Taro helps Jiro-San, a wise old man, clean up the beach for the giant sea turtles that swim ashore to lay their eggs. While he waits, he learns the rewards that come from being calm and observing th</w:t>
      </w:r>
      <w:r w:rsidR="00B23756">
        <w:rPr>
          <w:b/>
          <w:i/>
        </w:rPr>
        <w:t>e world around him</w:t>
      </w:r>
      <w:r w:rsidR="00E174EA" w:rsidRPr="001959A1">
        <w:rPr>
          <w:b/>
          <w:i/>
        </w:rPr>
        <w:t>. How does Jir</w:t>
      </w:r>
      <w:r w:rsidR="002534A2" w:rsidRPr="001959A1">
        <w:rPr>
          <w:b/>
          <w:i/>
        </w:rPr>
        <w:t>o-San te</w:t>
      </w:r>
      <w:r w:rsidR="008E5767" w:rsidRPr="001959A1">
        <w:rPr>
          <w:b/>
          <w:i/>
        </w:rPr>
        <w:t>ach Taro all about anim</w:t>
      </w:r>
      <w:r w:rsidR="00DA0011">
        <w:rPr>
          <w:b/>
          <w:i/>
        </w:rPr>
        <w:t>al</w:t>
      </w:r>
      <w:r w:rsidR="008E5767" w:rsidRPr="001959A1">
        <w:rPr>
          <w:b/>
          <w:i/>
        </w:rPr>
        <w:t>s in the sea</w:t>
      </w:r>
      <w:r w:rsidRPr="001959A1">
        <w:rPr>
          <w:b/>
          <w:i/>
        </w:rPr>
        <w:t>?</w:t>
      </w:r>
    </w:p>
    <w:p w14:paraId="5F19CD4C" w14:textId="77777777" w:rsidR="00010628" w:rsidRPr="001959A1" w:rsidRDefault="00010628" w:rsidP="00010628">
      <w:pPr>
        <w:spacing w:line="276" w:lineRule="auto"/>
        <w:rPr>
          <w:sz w:val="16"/>
          <w:szCs w:val="16"/>
        </w:rPr>
      </w:pPr>
    </w:p>
    <w:p w14:paraId="7BE5CDD3" w14:textId="77777777" w:rsidR="00DA0011" w:rsidRDefault="00DA0011" w:rsidP="00DA0011">
      <w:pPr>
        <w:pStyle w:val="ListParagraph"/>
        <w:numPr>
          <w:ilvl w:val="0"/>
          <w:numId w:val="14"/>
        </w:numPr>
        <w:spacing w:line="276" w:lineRule="auto"/>
      </w:pPr>
      <w:r w:rsidRPr="00B319FE">
        <w:t xml:space="preserve">What will you be writing about? </w:t>
      </w:r>
      <w:r w:rsidRPr="00B319FE">
        <w:rPr>
          <w:b/>
        </w:rPr>
        <w:t>Underline</w:t>
      </w:r>
      <w:r w:rsidRPr="00B319FE">
        <w:t xml:space="preserve"> the Focusing Question in the assignment above.</w:t>
      </w:r>
    </w:p>
    <w:p w14:paraId="3A16031A" w14:textId="77777777" w:rsidR="00DA0011" w:rsidRDefault="00DA0011" w:rsidP="00DA0011">
      <w:pPr>
        <w:pStyle w:val="ListParagraph"/>
        <w:spacing w:line="276" w:lineRule="auto"/>
      </w:pPr>
    </w:p>
    <w:p w14:paraId="7981C233" w14:textId="77777777" w:rsidR="009014C2" w:rsidRPr="00DA0011" w:rsidRDefault="00DA0011" w:rsidP="00DA0011">
      <w:pPr>
        <w:pStyle w:val="ListParagraph"/>
        <w:numPr>
          <w:ilvl w:val="0"/>
          <w:numId w:val="14"/>
        </w:numPr>
        <w:spacing w:line="276" w:lineRule="auto"/>
      </w:pPr>
      <w:r w:rsidRPr="00B319FE">
        <w:t xml:space="preserve">Now, turn and </w:t>
      </w:r>
      <w:r w:rsidRPr="00DA0011">
        <w:rPr>
          <w:b/>
        </w:rPr>
        <w:t>talk</w:t>
      </w:r>
      <w:r w:rsidRPr="00B319FE">
        <w:t xml:space="preserve"> to</w:t>
      </w:r>
      <w:r w:rsidR="000305FE">
        <w:t xml:space="preserve"> a partner about the question: </w:t>
      </w:r>
      <w:r w:rsidR="002534A2" w:rsidRPr="000305FE">
        <w:rPr>
          <w:b/>
          <w:i/>
        </w:rPr>
        <w:t>How does Jiro-San teach</w:t>
      </w:r>
      <w:r w:rsidR="008E5767" w:rsidRPr="000305FE">
        <w:rPr>
          <w:b/>
          <w:i/>
        </w:rPr>
        <w:t xml:space="preserve"> Taro all about animals in the sea</w:t>
      </w:r>
      <w:r w:rsidR="00C51CC3" w:rsidRPr="000305FE">
        <w:rPr>
          <w:b/>
          <w:i/>
        </w:rPr>
        <w:t>?</w:t>
      </w:r>
    </w:p>
    <w:p w14:paraId="020422DB" w14:textId="77777777" w:rsidR="00231CD0" w:rsidRPr="001959A1" w:rsidRDefault="00231CD0" w:rsidP="00231CD0">
      <w:pPr>
        <w:spacing w:line="276" w:lineRule="auto"/>
        <w:ind w:left="360"/>
      </w:pPr>
    </w:p>
    <w:p w14:paraId="73B9D6A4" w14:textId="77777777" w:rsidR="00DA0011" w:rsidRDefault="00DA0011" w:rsidP="00DA0011">
      <w:pPr>
        <w:pStyle w:val="ListParagraph"/>
        <w:numPr>
          <w:ilvl w:val="0"/>
          <w:numId w:val="14"/>
        </w:numPr>
        <w:spacing w:line="276" w:lineRule="auto"/>
      </w:pPr>
      <w:r w:rsidRPr="00B319FE">
        <w:t xml:space="preserve">The answer to a Focusing Question is called a Focus Statement. Your teacher uses some of the things you discussed to help you to write a focus statement for this piece. </w:t>
      </w:r>
      <w:r w:rsidRPr="00B319FE">
        <w:rPr>
          <w:b/>
        </w:rPr>
        <w:t>Copy</w:t>
      </w:r>
      <w:r w:rsidRPr="00B319FE">
        <w:t xml:space="preserve"> the Focus Statement onto your Writing Draft Sheet.</w:t>
      </w:r>
    </w:p>
    <w:p w14:paraId="3B6C3C6E" w14:textId="77777777" w:rsidR="00DA0011" w:rsidRDefault="00DA0011" w:rsidP="00DA0011">
      <w:pPr>
        <w:pStyle w:val="ListParagraph"/>
        <w:spacing w:line="276" w:lineRule="auto"/>
      </w:pPr>
    </w:p>
    <w:p w14:paraId="42571344" w14:textId="77777777" w:rsidR="00DA0011" w:rsidRDefault="00DA0011" w:rsidP="00DA0011">
      <w:pPr>
        <w:pStyle w:val="ListParagraph"/>
        <w:numPr>
          <w:ilvl w:val="0"/>
          <w:numId w:val="14"/>
        </w:numPr>
        <w:spacing w:line="276" w:lineRule="auto"/>
      </w:pPr>
      <w:r w:rsidRPr="00B319FE">
        <w:t xml:space="preserve">When the class is ready, your teacher will reread the story aloud. Your job is to </w:t>
      </w:r>
      <w:r w:rsidRPr="00B319FE">
        <w:rPr>
          <w:b/>
        </w:rPr>
        <w:t>listen</w:t>
      </w:r>
      <w:r w:rsidRPr="00B319FE">
        <w:t xml:space="preserve"> </w:t>
      </w:r>
      <w:r w:rsidRPr="00B319FE">
        <w:rPr>
          <w:b/>
        </w:rPr>
        <w:t>carefully</w:t>
      </w:r>
      <w:r w:rsidRPr="00B319FE">
        <w:t xml:space="preserve"> for information that will help you to complete the graphic organizer. During the read aloud, every time you hear some evidence from the text that you think belongs on the chart, </w:t>
      </w:r>
      <w:r w:rsidRPr="00B319FE">
        <w:rPr>
          <w:b/>
        </w:rPr>
        <w:t>raise your hand</w:t>
      </w:r>
      <w:r w:rsidRPr="00B319FE">
        <w:t xml:space="preserve">. The class will stop to discuss what you have noticed and decide whether to add that evidence to the chart. </w:t>
      </w:r>
    </w:p>
    <w:p w14:paraId="218AE03C" w14:textId="77777777" w:rsidR="00DA0011" w:rsidRDefault="00DA0011" w:rsidP="00DA0011">
      <w:pPr>
        <w:pStyle w:val="ListParagraph"/>
        <w:spacing w:line="276" w:lineRule="auto"/>
      </w:pPr>
    </w:p>
    <w:p w14:paraId="67C9310A" w14:textId="77777777" w:rsidR="00DA0011" w:rsidRPr="00B319FE" w:rsidRDefault="00DA0011" w:rsidP="00DA0011">
      <w:pPr>
        <w:pStyle w:val="ListParagraph"/>
        <w:numPr>
          <w:ilvl w:val="0"/>
          <w:numId w:val="14"/>
        </w:numPr>
        <w:spacing w:line="276" w:lineRule="auto"/>
      </w:pPr>
      <w:r w:rsidRPr="00B319FE">
        <w:t xml:space="preserve">When all the notes have been taken, it's time for a challenge! Can you </w:t>
      </w:r>
      <w:r w:rsidRPr="00B319FE">
        <w:rPr>
          <w:b/>
        </w:rPr>
        <w:t>show</w:t>
      </w:r>
      <w:r w:rsidRPr="00B319FE">
        <w:t xml:space="preserve"> that you understand the evidence </w:t>
      </w:r>
      <w:r w:rsidRPr="00B319FE">
        <w:rPr>
          <w:u w:val="single"/>
        </w:rPr>
        <w:t>without</w:t>
      </w:r>
      <w:r w:rsidRPr="00B319FE">
        <w:t xml:space="preserve"> using any words? This is called pantomime. As your teacher reads each piece of evidence on the chart, </w:t>
      </w:r>
      <w:r w:rsidRPr="00B319FE">
        <w:rPr>
          <w:b/>
        </w:rPr>
        <w:t>act it out,</w:t>
      </w:r>
      <w:r w:rsidRPr="00B319FE">
        <w:t xml:space="preserve"> in place, without any sound at all! Use your actions and expressions to show us what the words are saying. </w:t>
      </w:r>
    </w:p>
    <w:p w14:paraId="2C6B4545" w14:textId="77777777" w:rsidR="001959A1" w:rsidRDefault="001959A1" w:rsidP="00551B3F">
      <w:pPr>
        <w:spacing w:line="276" w:lineRule="auto"/>
        <w:ind w:left="360"/>
      </w:pPr>
    </w:p>
    <w:p w14:paraId="2A4D2C7A" w14:textId="77777777" w:rsidR="001959A1" w:rsidRDefault="001959A1" w:rsidP="001959A1">
      <w:pPr>
        <w:spacing w:line="276" w:lineRule="auto"/>
        <w:jc w:val="center"/>
        <w:rPr>
          <w:b/>
        </w:rPr>
      </w:pPr>
    </w:p>
    <w:p w14:paraId="6DB017F0" w14:textId="77777777" w:rsidR="00EA2BE1" w:rsidRDefault="00EA2BE1" w:rsidP="001959A1">
      <w:pPr>
        <w:spacing w:line="276" w:lineRule="auto"/>
        <w:jc w:val="center"/>
        <w:rPr>
          <w:b/>
        </w:rPr>
      </w:pPr>
    </w:p>
    <w:p w14:paraId="1793474E" w14:textId="77777777" w:rsidR="00EA2BE1" w:rsidRDefault="00EA2BE1" w:rsidP="001959A1">
      <w:pPr>
        <w:spacing w:line="276" w:lineRule="auto"/>
        <w:jc w:val="center"/>
        <w:rPr>
          <w:b/>
        </w:rPr>
      </w:pPr>
    </w:p>
    <w:p w14:paraId="08232B38" w14:textId="77777777" w:rsidR="00EA2BE1" w:rsidRDefault="00EA2BE1" w:rsidP="001959A1">
      <w:pPr>
        <w:spacing w:line="276" w:lineRule="auto"/>
        <w:jc w:val="center"/>
        <w:rPr>
          <w:b/>
        </w:rPr>
      </w:pPr>
    </w:p>
    <w:p w14:paraId="483DB971" w14:textId="77777777" w:rsidR="00EA2BE1" w:rsidRDefault="00EA2BE1" w:rsidP="001959A1">
      <w:pPr>
        <w:spacing w:line="276" w:lineRule="auto"/>
        <w:jc w:val="center"/>
        <w:rPr>
          <w:b/>
        </w:rPr>
      </w:pPr>
    </w:p>
    <w:p w14:paraId="03000370" w14:textId="77777777" w:rsidR="00EA2BE1" w:rsidRDefault="00EA2BE1" w:rsidP="001959A1">
      <w:pPr>
        <w:spacing w:line="276" w:lineRule="auto"/>
        <w:jc w:val="center"/>
        <w:rPr>
          <w:b/>
        </w:rPr>
      </w:pPr>
    </w:p>
    <w:p w14:paraId="32909BEE" w14:textId="77777777" w:rsidR="00EA2BE1" w:rsidRDefault="00EA2BE1" w:rsidP="001959A1">
      <w:pPr>
        <w:spacing w:line="276" w:lineRule="auto"/>
        <w:jc w:val="center"/>
        <w:rPr>
          <w:b/>
        </w:rPr>
      </w:pPr>
    </w:p>
    <w:p w14:paraId="70BAD4CC" w14:textId="77777777" w:rsidR="00EA2BE1" w:rsidRDefault="00EA2BE1" w:rsidP="001959A1">
      <w:pPr>
        <w:spacing w:line="276" w:lineRule="auto"/>
        <w:jc w:val="center"/>
        <w:rPr>
          <w:b/>
        </w:rPr>
      </w:pPr>
    </w:p>
    <w:p w14:paraId="4A829710" w14:textId="77777777" w:rsidR="00EA2BE1" w:rsidRDefault="00EA2BE1" w:rsidP="001959A1">
      <w:pPr>
        <w:spacing w:line="276" w:lineRule="auto"/>
        <w:jc w:val="center"/>
        <w:rPr>
          <w:b/>
        </w:rPr>
      </w:pPr>
    </w:p>
    <w:p w14:paraId="0EEA0B85" w14:textId="77777777" w:rsidR="00EA2BE1" w:rsidRDefault="00EA2BE1" w:rsidP="001959A1">
      <w:pPr>
        <w:spacing w:line="276" w:lineRule="auto"/>
        <w:jc w:val="center"/>
        <w:rPr>
          <w:b/>
        </w:rPr>
      </w:pPr>
    </w:p>
    <w:p w14:paraId="43C8A477" w14:textId="77777777" w:rsidR="00EA2BE1" w:rsidRDefault="00EA2BE1" w:rsidP="001959A1">
      <w:pPr>
        <w:spacing w:line="276" w:lineRule="auto"/>
        <w:jc w:val="center"/>
        <w:rPr>
          <w:b/>
        </w:rPr>
      </w:pPr>
    </w:p>
    <w:p w14:paraId="035A3716" w14:textId="77777777" w:rsidR="00EA2BE1" w:rsidRPr="001959A1" w:rsidRDefault="00EA2BE1" w:rsidP="001959A1">
      <w:pPr>
        <w:spacing w:line="276" w:lineRule="auto"/>
        <w:jc w:val="center"/>
        <w:rPr>
          <w:b/>
          <w:i/>
        </w:rPr>
      </w:pPr>
    </w:p>
    <w:p w14:paraId="36FFEFE7" w14:textId="77777777" w:rsidR="001959A1" w:rsidRPr="001959A1" w:rsidRDefault="001959A1" w:rsidP="001959A1">
      <w:pPr>
        <w:jc w:val="center"/>
        <w:rPr>
          <w:b/>
          <w:i/>
          <w:sz w:val="16"/>
          <w:szCs w:val="16"/>
        </w:rPr>
      </w:pPr>
    </w:p>
    <w:p w14:paraId="13A35181" w14:textId="77777777" w:rsidR="001959A1" w:rsidRDefault="001959A1" w:rsidP="00551B3F">
      <w:pPr>
        <w:spacing w:line="276" w:lineRule="auto"/>
        <w:ind w:left="360"/>
      </w:pPr>
    </w:p>
    <w:p w14:paraId="7B7A7A81" w14:textId="77777777" w:rsidR="001959A1" w:rsidRPr="001959A1" w:rsidRDefault="001959A1" w:rsidP="00551B3F">
      <w:pPr>
        <w:spacing w:line="276" w:lineRule="auto"/>
        <w:ind w:left="360"/>
      </w:pPr>
    </w:p>
    <w:p w14:paraId="24BAB35B" w14:textId="77777777" w:rsidR="003A09E2" w:rsidRDefault="003A09E2" w:rsidP="003A09E2">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297F73B7" w14:textId="77777777" w:rsidR="00C2039A" w:rsidRPr="001959A1" w:rsidRDefault="00C2039A" w:rsidP="00C2039A">
      <w:pPr>
        <w:spacing w:line="276" w:lineRule="auto"/>
        <w:jc w:val="center"/>
        <w:rPr>
          <w:sz w:val="16"/>
          <w:szCs w:val="16"/>
        </w:rPr>
      </w:pPr>
      <w:r w:rsidRPr="001959A1">
        <w:rPr>
          <w:sz w:val="16"/>
          <w:szCs w:val="16"/>
        </w:rPr>
        <w:t>Day 2</w:t>
      </w:r>
    </w:p>
    <w:p w14:paraId="1986FC2A" w14:textId="77777777" w:rsidR="00C2039A" w:rsidRPr="001959A1" w:rsidRDefault="00C2039A" w:rsidP="00C2039A">
      <w:pPr>
        <w:spacing w:line="276" w:lineRule="auto"/>
        <w:rPr>
          <w:sz w:val="28"/>
          <w:szCs w:val="28"/>
        </w:rPr>
      </w:pPr>
    </w:p>
    <w:p w14:paraId="6A849213" w14:textId="77777777" w:rsidR="000562D7" w:rsidRPr="001959A1" w:rsidRDefault="000562D7" w:rsidP="000562D7">
      <w:pPr>
        <w:spacing w:line="276" w:lineRule="auto"/>
      </w:pPr>
      <w:r w:rsidRPr="001959A1">
        <w:t xml:space="preserve">Name:                                                                    </w:t>
      </w:r>
      <w:r>
        <w:tab/>
      </w:r>
      <w:r>
        <w:tab/>
      </w:r>
      <w:r>
        <w:tab/>
      </w:r>
      <w:r>
        <w:tab/>
      </w:r>
      <w:r>
        <w:tab/>
      </w:r>
      <w:r w:rsidRPr="001959A1">
        <w:t xml:space="preserve"> Date:</w:t>
      </w:r>
    </w:p>
    <w:p w14:paraId="7AE4D34B" w14:textId="77777777" w:rsidR="000562D7" w:rsidRPr="001959A1" w:rsidRDefault="000562D7" w:rsidP="000562D7">
      <w:pPr>
        <w:spacing w:line="276" w:lineRule="auto"/>
        <w:rPr>
          <w:i/>
          <w:sz w:val="28"/>
          <w:szCs w:val="28"/>
        </w:rPr>
      </w:pPr>
      <w:r w:rsidRPr="001959A1">
        <w:t>Title of story</w:t>
      </w:r>
      <w:r>
        <w:t>/article</w:t>
      </w:r>
      <w:r w:rsidRPr="001959A1">
        <w:rPr>
          <w:sz w:val="28"/>
          <w:szCs w:val="28"/>
        </w:rPr>
        <w:t>:</w:t>
      </w:r>
      <w:r w:rsidRPr="001959A1">
        <w:rPr>
          <w:i/>
          <w:color w:val="FF0000"/>
          <w:sz w:val="28"/>
          <w:szCs w:val="28"/>
        </w:rPr>
        <w:t xml:space="preserve"> </w:t>
      </w:r>
      <w:r>
        <w:rPr>
          <w:b/>
        </w:rPr>
        <w:t xml:space="preserve">  </w:t>
      </w:r>
      <w:r w:rsidRPr="00CA6DB3">
        <w:rPr>
          <w:b/>
        </w:rPr>
        <w:t>“Turtle Bay”</w:t>
      </w:r>
    </w:p>
    <w:p w14:paraId="378ACFC5" w14:textId="77777777" w:rsidR="00186B22" w:rsidRPr="001959A1" w:rsidRDefault="00186B22" w:rsidP="0051359B">
      <w:pPr>
        <w:spacing w:line="276" w:lineRule="auto"/>
        <w:rPr>
          <w:color w:val="FF0000"/>
        </w:rPr>
      </w:pPr>
    </w:p>
    <w:p w14:paraId="63518537" w14:textId="77777777" w:rsidR="00F71467" w:rsidRPr="00186B22" w:rsidRDefault="002534A2" w:rsidP="00F71467">
      <w:pPr>
        <w:spacing w:line="276" w:lineRule="auto"/>
        <w:ind w:left="360"/>
        <w:rPr>
          <w:b/>
          <w:color w:val="0070C0"/>
        </w:rPr>
      </w:pPr>
      <w:r w:rsidRPr="00186B22">
        <w:rPr>
          <w:b/>
        </w:rPr>
        <w:t>How does Jiro-San teach</w:t>
      </w:r>
      <w:r w:rsidR="00551B3F" w:rsidRPr="00186B22">
        <w:rPr>
          <w:b/>
        </w:rPr>
        <w:t xml:space="preserve"> Taro all about anima</w:t>
      </w:r>
      <w:r w:rsidR="008E5767" w:rsidRPr="00186B22">
        <w:rPr>
          <w:b/>
        </w:rPr>
        <w:t>ls in the sea</w:t>
      </w:r>
      <w:r w:rsidR="00F71467" w:rsidRPr="00186B22">
        <w:rPr>
          <w:b/>
        </w:rPr>
        <w:t>?</w:t>
      </w:r>
    </w:p>
    <w:p w14:paraId="49708837" w14:textId="77777777" w:rsidR="00415A45" w:rsidRPr="001959A1" w:rsidRDefault="00415A45" w:rsidP="00551B3F">
      <w:pPr>
        <w:spacing w:line="276" w:lineRule="auto"/>
        <w:rPr>
          <w:b/>
          <w:i/>
          <w:color w:val="0070C0"/>
        </w:rPr>
      </w:pPr>
    </w:p>
    <w:p w14:paraId="7D267BC5" w14:textId="77777777" w:rsidR="000305FE" w:rsidRDefault="00B642A5" w:rsidP="00C2039A">
      <w:pPr>
        <w:pStyle w:val="ListParagraph"/>
        <w:numPr>
          <w:ilvl w:val="0"/>
          <w:numId w:val="15"/>
        </w:numPr>
        <w:spacing w:line="276" w:lineRule="auto"/>
      </w:pPr>
      <w:r w:rsidRPr="001959A1">
        <w:t xml:space="preserve">Let's start by remembering what you are going to write about. </w:t>
      </w:r>
      <w:r w:rsidR="00C2039A" w:rsidRPr="001959A1">
        <w:t xml:space="preserve">Look at your Writing Draft Sheet from yesterday. </w:t>
      </w:r>
      <w:r w:rsidRPr="001959A1">
        <w:t xml:space="preserve">When your teacher asks the Focusing Question for this piece, </w:t>
      </w:r>
      <w:r w:rsidRPr="000305FE">
        <w:rPr>
          <w:b/>
        </w:rPr>
        <w:t xml:space="preserve">read </w:t>
      </w:r>
      <w:r w:rsidR="00C2039A" w:rsidRPr="000305FE">
        <w:rPr>
          <w:b/>
        </w:rPr>
        <w:t>the Focus Statement</w:t>
      </w:r>
      <w:r w:rsidRPr="001959A1">
        <w:t xml:space="preserve"> you have written</w:t>
      </w:r>
      <w:r w:rsidR="00C2039A" w:rsidRPr="001959A1">
        <w:t xml:space="preserve">. </w:t>
      </w:r>
      <w:r w:rsidRPr="001959A1">
        <w:t>Do this a couple of times</w:t>
      </w:r>
      <w:r w:rsidR="00F34608" w:rsidRPr="001959A1">
        <w:t>.</w:t>
      </w:r>
      <w:r w:rsidRPr="001959A1">
        <w:t xml:space="preserve"> </w:t>
      </w:r>
    </w:p>
    <w:p w14:paraId="486733F2" w14:textId="77777777" w:rsidR="000305FE" w:rsidRDefault="000305FE" w:rsidP="000305FE">
      <w:pPr>
        <w:pStyle w:val="ListParagraph"/>
        <w:spacing w:line="276" w:lineRule="auto"/>
      </w:pPr>
    </w:p>
    <w:p w14:paraId="3A409CA9" w14:textId="77777777" w:rsidR="00C941A0" w:rsidRDefault="00415A45" w:rsidP="00C2039A">
      <w:pPr>
        <w:pStyle w:val="ListParagraph"/>
        <w:numPr>
          <w:ilvl w:val="0"/>
          <w:numId w:val="15"/>
        </w:numPr>
        <w:spacing w:line="276" w:lineRule="auto"/>
      </w:pPr>
      <w:r w:rsidRPr="001959A1">
        <w:t>M</w:t>
      </w:r>
      <w:r w:rsidR="00C71979" w:rsidRPr="001959A1">
        <w:t xml:space="preserve">ake </w:t>
      </w:r>
      <w:r w:rsidR="00F34608" w:rsidRPr="001959A1">
        <w:t>your own</w:t>
      </w:r>
      <w:r w:rsidR="00C71979" w:rsidRPr="001959A1">
        <w:t xml:space="preserve"> </w:t>
      </w:r>
      <w:r w:rsidR="00FE53BB" w:rsidRPr="001959A1">
        <w:t>E</w:t>
      </w:r>
      <w:r w:rsidR="00C71979" w:rsidRPr="001959A1">
        <w:t xml:space="preserve">vidence </w:t>
      </w:r>
      <w:r w:rsidR="00FE53BB" w:rsidRPr="001959A1">
        <w:t>C</w:t>
      </w:r>
      <w:r w:rsidR="00C71979" w:rsidRPr="001959A1">
        <w:t>hart</w:t>
      </w:r>
      <w:r w:rsidRPr="001959A1">
        <w:t>.</w:t>
      </w:r>
      <w:r w:rsidR="00C2039A" w:rsidRPr="001959A1">
        <w:t xml:space="preserve"> </w:t>
      </w:r>
      <w:r w:rsidR="00C941A0" w:rsidRPr="001959A1">
        <w:t xml:space="preserve">Choose </w:t>
      </w:r>
      <w:r w:rsidR="00C71979" w:rsidRPr="001959A1">
        <w:t>a</w:t>
      </w:r>
      <w:r w:rsidR="00C941A0" w:rsidRPr="001959A1">
        <w:t xml:space="preserve"> piece of evidence from the </w:t>
      </w:r>
      <w:r w:rsidR="00F34608" w:rsidRPr="001959A1">
        <w:t>class c</w:t>
      </w:r>
      <w:r w:rsidR="00C941A0" w:rsidRPr="001959A1">
        <w:t>hart</w:t>
      </w:r>
      <w:r w:rsidR="00C71979" w:rsidRPr="001959A1">
        <w:t xml:space="preserve">. </w:t>
      </w:r>
      <w:r w:rsidR="00C71979" w:rsidRPr="000305FE">
        <w:rPr>
          <w:b/>
        </w:rPr>
        <w:t xml:space="preserve">Copy the words </w:t>
      </w:r>
      <w:r w:rsidR="00C71979" w:rsidRPr="001959A1">
        <w:t xml:space="preserve">onto your own </w:t>
      </w:r>
      <w:r w:rsidR="00FE53BB" w:rsidRPr="001959A1">
        <w:t>Evidence Chart</w:t>
      </w:r>
      <w:r w:rsidR="00C71979" w:rsidRPr="001959A1">
        <w:t xml:space="preserve">. Then </w:t>
      </w:r>
      <w:r w:rsidR="00C71979" w:rsidRPr="000305FE">
        <w:rPr>
          <w:b/>
        </w:rPr>
        <w:t>add a picture</w:t>
      </w:r>
      <w:r w:rsidR="00C71979" w:rsidRPr="001959A1">
        <w:t xml:space="preserve"> to show what the words mean. Do this </w:t>
      </w:r>
      <w:r w:rsidR="00F34608" w:rsidRPr="001959A1">
        <w:t>for</w:t>
      </w:r>
      <w:r w:rsidR="00C71979" w:rsidRPr="001959A1">
        <w:t xml:space="preserve"> two more pieces of evidence</w:t>
      </w:r>
      <w:r w:rsidR="00FE53BB" w:rsidRPr="001959A1">
        <w:t>.</w:t>
      </w:r>
      <w:r w:rsidR="00C71979" w:rsidRPr="001959A1">
        <w:t xml:space="preserve"> </w:t>
      </w:r>
    </w:p>
    <w:p w14:paraId="5BC6DFC0" w14:textId="77777777" w:rsidR="00EA2BE1" w:rsidRDefault="00EA2BE1" w:rsidP="00C2039A">
      <w:pPr>
        <w:spacing w:line="276" w:lineRule="auto"/>
      </w:pPr>
    </w:p>
    <w:p w14:paraId="7782B937" w14:textId="77777777" w:rsidR="008876F9" w:rsidRPr="001959A1" w:rsidRDefault="008876F9" w:rsidP="008876F9">
      <w:pPr>
        <w:spacing w:line="276" w:lineRule="auto"/>
        <w:jc w:val="center"/>
      </w:pPr>
      <w:r w:rsidRPr="001959A1">
        <w:rPr>
          <w:b/>
          <w:i/>
        </w:rPr>
        <w:t xml:space="preserve">How does Jiro-San teach Taro all about </w:t>
      </w:r>
      <w:proofErr w:type="spellStart"/>
      <w:r w:rsidRPr="001959A1">
        <w:rPr>
          <w:b/>
          <w:i/>
        </w:rPr>
        <w:t>animlas</w:t>
      </w:r>
      <w:proofErr w:type="spellEnd"/>
      <w:r w:rsidRPr="001959A1">
        <w:rPr>
          <w:b/>
          <w:i/>
        </w:rPr>
        <w:t xml:space="preserve"> in the sea?</w:t>
      </w:r>
    </w:p>
    <w:p w14:paraId="6D086578" w14:textId="77777777" w:rsidR="008876F9" w:rsidRDefault="008876F9" w:rsidP="008876F9">
      <w:pPr>
        <w:spacing w:line="276" w:lineRule="auto"/>
        <w:jc w:val="center"/>
      </w:pPr>
    </w:p>
    <w:tbl>
      <w:tblPr>
        <w:tblStyle w:val="TableGrid"/>
        <w:tblW w:w="0" w:type="auto"/>
        <w:tblLayout w:type="fixed"/>
        <w:tblLook w:val="04A0" w:firstRow="1" w:lastRow="0" w:firstColumn="1" w:lastColumn="0" w:noHBand="0" w:noVBand="1"/>
      </w:tblPr>
      <w:tblGrid>
        <w:gridCol w:w="3836"/>
        <w:gridCol w:w="4516"/>
        <w:gridCol w:w="670"/>
        <w:gridCol w:w="1274"/>
      </w:tblGrid>
      <w:tr w:rsidR="00EA2BE1" w:rsidRPr="001959A1" w14:paraId="36F49B0B" w14:textId="77777777">
        <w:trPr>
          <w:trHeight w:val="1673"/>
        </w:trPr>
        <w:tc>
          <w:tcPr>
            <w:tcW w:w="3836" w:type="dxa"/>
          </w:tcPr>
          <w:p w14:paraId="76299B69" w14:textId="77777777" w:rsidR="00EA2BE1" w:rsidRPr="00CA6DB3" w:rsidRDefault="00EA2BE1" w:rsidP="001945D8">
            <w:pPr>
              <w:jc w:val="center"/>
              <w:rPr>
                <w:b/>
                <w:i/>
              </w:rPr>
            </w:pPr>
            <w:r w:rsidRPr="00CA6DB3">
              <w:rPr>
                <w:b/>
                <w:i/>
              </w:rPr>
              <w:t>Evidence</w:t>
            </w:r>
          </w:p>
          <w:p w14:paraId="353BFDDC" w14:textId="77777777" w:rsidR="00EA2BE1" w:rsidRPr="00CA6DB3" w:rsidRDefault="00EA2BE1" w:rsidP="001945D8">
            <w:pPr>
              <w:jc w:val="center"/>
              <w:rPr>
                <w:b/>
              </w:rPr>
            </w:pPr>
            <w:r w:rsidRPr="00CA6DB3">
              <w:rPr>
                <w:b/>
              </w:rPr>
              <w:t>What Jiro-San does</w:t>
            </w:r>
          </w:p>
        </w:tc>
        <w:tc>
          <w:tcPr>
            <w:tcW w:w="4516" w:type="dxa"/>
          </w:tcPr>
          <w:p w14:paraId="5986BE5B" w14:textId="77777777" w:rsidR="00EA2BE1" w:rsidRPr="00CA6DB3" w:rsidRDefault="00EA2BE1" w:rsidP="001945D8">
            <w:pPr>
              <w:jc w:val="center"/>
              <w:rPr>
                <w:b/>
                <w:i/>
              </w:rPr>
            </w:pPr>
            <w:r w:rsidRPr="00CA6DB3">
              <w:rPr>
                <w:b/>
                <w:i/>
              </w:rPr>
              <w:t>Elaboration</w:t>
            </w:r>
            <w:r>
              <w:rPr>
                <w:b/>
                <w:i/>
              </w:rPr>
              <w:t>/ explanation</w:t>
            </w:r>
          </w:p>
          <w:p w14:paraId="2141964E" w14:textId="77777777" w:rsidR="00EA2BE1" w:rsidRPr="00CA6DB3" w:rsidRDefault="00EA2BE1" w:rsidP="001945D8">
            <w:pPr>
              <w:jc w:val="center"/>
              <w:rPr>
                <w:b/>
              </w:rPr>
            </w:pPr>
            <w:r w:rsidRPr="00CA6DB3">
              <w:rPr>
                <w:b/>
              </w:rPr>
              <w:t xml:space="preserve">What Taro learns </w:t>
            </w:r>
          </w:p>
        </w:tc>
        <w:tc>
          <w:tcPr>
            <w:tcW w:w="670" w:type="dxa"/>
          </w:tcPr>
          <w:p w14:paraId="6C3001BB" w14:textId="77777777" w:rsidR="00EA2BE1" w:rsidRPr="001959A1" w:rsidRDefault="00EA2BE1" w:rsidP="001945D8">
            <w:r w:rsidRPr="001959A1">
              <w:t>page</w:t>
            </w:r>
          </w:p>
        </w:tc>
        <w:tc>
          <w:tcPr>
            <w:tcW w:w="1274" w:type="dxa"/>
          </w:tcPr>
          <w:p w14:paraId="08BF4325" w14:textId="77777777" w:rsidR="00EA2BE1" w:rsidRPr="001959A1" w:rsidRDefault="00EA2BE1" w:rsidP="001945D8">
            <w:r w:rsidRPr="001959A1">
              <w:t>Check here if you used this</w:t>
            </w:r>
          </w:p>
          <w:p w14:paraId="2C7F9E9C" w14:textId="77777777" w:rsidR="00EA2BE1" w:rsidRPr="001959A1" w:rsidRDefault="00EA2BE1" w:rsidP="001945D8">
            <w:r w:rsidRPr="001959A1">
              <w:t xml:space="preserve">evidence </w:t>
            </w:r>
          </w:p>
        </w:tc>
      </w:tr>
      <w:tr w:rsidR="00EA2BE1" w:rsidRPr="001959A1" w14:paraId="2BD6C14D" w14:textId="77777777">
        <w:trPr>
          <w:trHeight w:val="710"/>
        </w:trPr>
        <w:tc>
          <w:tcPr>
            <w:tcW w:w="3836" w:type="dxa"/>
          </w:tcPr>
          <w:p w14:paraId="60ECBCB3" w14:textId="77777777" w:rsidR="00EA2BE1" w:rsidRPr="005F1409" w:rsidRDefault="00EA2BE1" w:rsidP="001945D8">
            <w:r>
              <w:t>Words</w:t>
            </w:r>
          </w:p>
          <w:p w14:paraId="751018B5" w14:textId="77777777" w:rsidR="00EA2BE1" w:rsidRDefault="00EA2BE1" w:rsidP="001945D8">
            <w:pPr>
              <w:rPr>
                <w:rFonts w:ascii="Apple Chancery" w:hAnsi="Apple Chancery" w:cs="Apple Chancery"/>
              </w:rPr>
            </w:pPr>
            <w:r w:rsidRPr="005F1409">
              <w:rPr>
                <w:rFonts w:ascii="Apple Chancery" w:hAnsi="Apple Chancery" w:cs="Apple Chancery"/>
              </w:rPr>
              <w:t>Shows Taro how to feed crabs</w:t>
            </w:r>
          </w:p>
          <w:p w14:paraId="0590D75C" w14:textId="77777777" w:rsidR="00EA2BE1" w:rsidRDefault="00EA2BE1" w:rsidP="001945D8">
            <w:pPr>
              <w:rPr>
                <w:rFonts w:ascii="Apple Chancery" w:hAnsi="Apple Chancery" w:cs="Apple Chancery"/>
              </w:rPr>
            </w:pPr>
          </w:p>
          <w:p w14:paraId="20A2A4CA" w14:textId="77777777" w:rsidR="00EA2BE1" w:rsidRDefault="00EA2BE1" w:rsidP="001945D8">
            <w:pPr>
              <w:rPr>
                <w:rFonts w:ascii="Apple Chancery" w:hAnsi="Apple Chancery" w:cs="Apple Chancery"/>
              </w:rPr>
            </w:pPr>
            <w:r>
              <w:rPr>
                <w:rFonts w:ascii="Apple Chancery" w:hAnsi="Apple Chancery" w:cs="Apple Chancery"/>
              </w:rPr>
              <w:t>-----------------------------------------</w:t>
            </w:r>
          </w:p>
          <w:p w14:paraId="1A988DFC" w14:textId="77777777" w:rsidR="00EA2BE1" w:rsidRDefault="00EA2BE1" w:rsidP="001945D8">
            <w:r>
              <w:t>Picture</w:t>
            </w:r>
          </w:p>
          <w:p w14:paraId="698BC3A7" w14:textId="77777777" w:rsidR="00EA2BE1" w:rsidRDefault="00EA2BE1" w:rsidP="001945D8"/>
          <w:p w14:paraId="31DDC5F8" w14:textId="77777777" w:rsidR="00EA2BE1" w:rsidRDefault="00EA2BE1" w:rsidP="001945D8"/>
          <w:p w14:paraId="24008EF1" w14:textId="77777777" w:rsidR="00EA2BE1" w:rsidRPr="005F1409" w:rsidRDefault="00EA2BE1" w:rsidP="001945D8"/>
        </w:tc>
        <w:tc>
          <w:tcPr>
            <w:tcW w:w="4516" w:type="dxa"/>
          </w:tcPr>
          <w:p w14:paraId="447870D8" w14:textId="77777777" w:rsidR="00EA2BE1" w:rsidRPr="005F1409" w:rsidRDefault="00EA2BE1" w:rsidP="001945D8">
            <w:pPr>
              <w:rPr>
                <w:rFonts w:ascii="Apple Chancery" w:hAnsi="Apple Chancery" w:cs="Apple Chancery"/>
              </w:rPr>
            </w:pPr>
            <w:r w:rsidRPr="005F1409">
              <w:rPr>
                <w:rFonts w:ascii="Apple Chancery" w:hAnsi="Apple Chancery" w:cs="Apple Chancery"/>
              </w:rPr>
              <w:t xml:space="preserve">Crabs eat </w:t>
            </w:r>
            <w:proofErr w:type="spellStart"/>
            <w:r w:rsidRPr="005F1409">
              <w:rPr>
                <w:rFonts w:ascii="Apple Chancery" w:hAnsi="Apple Chancery" w:cs="Apple Chancery"/>
              </w:rPr>
              <w:t>rotton</w:t>
            </w:r>
            <w:proofErr w:type="spellEnd"/>
            <w:r w:rsidRPr="005F1409">
              <w:rPr>
                <w:rFonts w:ascii="Apple Chancery" w:hAnsi="Apple Chancery" w:cs="Apple Chancery"/>
              </w:rPr>
              <w:t xml:space="preserve"> pieces of fish</w:t>
            </w:r>
          </w:p>
        </w:tc>
        <w:tc>
          <w:tcPr>
            <w:tcW w:w="670" w:type="dxa"/>
          </w:tcPr>
          <w:p w14:paraId="5B8DD846" w14:textId="77777777" w:rsidR="00EA2BE1" w:rsidRPr="005F1409" w:rsidRDefault="00EA2BE1" w:rsidP="001945D8">
            <w:r w:rsidRPr="005F1409">
              <w:t>161</w:t>
            </w:r>
          </w:p>
        </w:tc>
        <w:tc>
          <w:tcPr>
            <w:tcW w:w="1274" w:type="dxa"/>
          </w:tcPr>
          <w:p w14:paraId="6BAECC0B" w14:textId="77777777" w:rsidR="00EA2BE1" w:rsidRPr="001959A1" w:rsidRDefault="00EA2BE1" w:rsidP="001945D8">
            <w:pPr>
              <w:rPr>
                <w:b/>
              </w:rPr>
            </w:pPr>
          </w:p>
        </w:tc>
      </w:tr>
      <w:tr w:rsidR="00EA2BE1" w:rsidRPr="001959A1" w14:paraId="04A82DA5" w14:textId="77777777">
        <w:tc>
          <w:tcPr>
            <w:tcW w:w="3836" w:type="dxa"/>
          </w:tcPr>
          <w:p w14:paraId="68C271D3" w14:textId="77777777" w:rsidR="00EA2BE1" w:rsidRPr="005F1409" w:rsidRDefault="00EA2BE1" w:rsidP="001945D8">
            <w:r>
              <w:t>Words</w:t>
            </w:r>
          </w:p>
          <w:p w14:paraId="0695971A" w14:textId="77777777" w:rsidR="00EA2BE1" w:rsidRDefault="00EA2BE1" w:rsidP="001945D8">
            <w:pPr>
              <w:rPr>
                <w:rFonts w:ascii="Apple Chancery" w:hAnsi="Apple Chancery" w:cs="Apple Chancery"/>
              </w:rPr>
            </w:pPr>
          </w:p>
          <w:p w14:paraId="33D2860E" w14:textId="77777777" w:rsidR="00EA2BE1" w:rsidRDefault="00EA2BE1" w:rsidP="001945D8">
            <w:pPr>
              <w:rPr>
                <w:rFonts w:ascii="Apple Chancery" w:hAnsi="Apple Chancery" w:cs="Apple Chancery"/>
              </w:rPr>
            </w:pPr>
          </w:p>
          <w:p w14:paraId="2E6D971C" w14:textId="77777777" w:rsidR="00EA2BE1" w:rsidRDefault="00EA2BE1" w:rsidP="001945D8">
            <w:pPr>
              <w:rPr>
                <w:rFonts w:ascii="Apple Chancery" w:hAnsi="Apple Chancery" w:cs="Apple Chancery"/>
              </w:rPr>
            </w:pPr>
            <w:r>
              <w:rPr>
                <w:rFonts w:ascii="Apple Chancery" w:hAnsi="Apple Chancery" w:cs="Apple Chancery"/>
              </w:rPr>
              <w:t>-----------------------------------------</w:t>
            </w:r>
          </w:p>
          <w:p w14:paraId="3D4AE6B6" w14:textId="77777777" w:rsidR="00EA2BE1" w:rsidRDefault="00EA2BE1" w:rsidP="001945D8">
            <w:r>
              <w:t>Picture</w:t>
            </w:r>
          </w:p>
          <w:p w14:paraId="7D81B047" w14:textId="77777777" w:rsidR="00EA2BE1" w:rsidRDefault="00EA2BE1" w:rsidP="001945D8"/>
          <w:p w14:paraId="73547DAA" w14:textId="77777777" w:rsidR="00EA2BE1" w:rsidRDefault="00EA2BE1" w:rsidP="001945D8"/>
          <w:p w14:paraId="0B65D5ED" w14:textId="77777777" w:rsidR="00EA2BE1" w:rsidRPr="001959A1" w:rsidRDefault="00EA2BE1" w:rsidP="001945D8">
            <w:pPr>
              <w:rPr>
                <w:b/>
              </w:rPr>
            </w:pPr>
          </w:p>
          <w:p w14:paraId="5CCC9F9D" w14:textId="77777777" w:rsidR="00EA2BE1" w:rsidRPr="001959A1" w:rsidRDefault="00EA2BE1" w:rsidP="001945D8">
            <w:pPr>
              <w:rPr>
                <w:b/>
              </w:rPr>
            </w:pPr>
          </w:p>
          <w:p w14:paraId="311444EB" w14:textId="77777777" w:rsidR="00EA2BE1" w:rsidRPr="001959A1" w:rsidRDefault="00EA2BE1" w:rsidP="001945D8">
            <w:pPr>
              <w:rPr>
                <w:b/>
              </w:rPr>
            </w:pPr>
          </w:p>
          <w:p w14:paraId="71A4C103" w14:textId="77777777" w:rsidR="00EA2BE1" w:rsidRPr="001959A1" w:rsidRDefault="00EA2BE1" w:rsidP="001945D8">
            <w:pPr>
              <w:rPr>
                <w:b/>
              </w:rPr>
            </w:pPr>
          </w:p>
          <w:p w14:paraId="588D8188" w14:textId="77777777" w:rsidR="00EA2BE1" w:rsidRPr="001959A1" w:rsidRDefault="00EA2BE1" w:rsidP="001945D8">
            <w:pPr>
              <w:rPr>
                <w:b/>
              </w:rPr>
            </w:pPr>
          </w:p>
        </w:tc>
        <w:tc>
          <w:tcPr>
            <w:tcW w:w="4516" w:type="dxa"/>
          </w:tcPr>
          <w:p w14:paraId="47AF188B" w14:textId="77777777" w:rsidR="00EA2BE1" w:rsidRPr="001959A1" w:rsidRDefault="00EA2BE1" w:rsidP="001945D8">
            <w:pPr>
              <w:rPr>
                <w:b/>
              </w:rPr>
            </w:pPr>
          </w:p>
        </w:tc>
        <w:tc>
          <w:tcPr>
            <w:tcW w:w="670" w:type="dxa"/>
          </w:tcPr>
          <w:p w14:paraId="234D7A0B" w14:textId="77777777" w:rsidR="00EA2BE1" w:rsidRPr="001959A1" w:rsidRDefault="00EA2BE1" w:rsidP="001945D8">
            <w:pPr>
              <w:rPr>
                <w:b/>
              </w:rPr>
            </w:pPr>
          </w:p>
        </w:tc>
        <w:tc>
          <w:tcPr>
            <w:tcW w:w="1274" w:type="dxa"/>
          </w:tcPr>
          <w:p w14:paraId="6E4FC0E6" w14:textId="77777777" w:rsidR="00EA2BE1" w:rsidRPr="001959A1" w:rsidRDefault="00EA2BE1" w:rsidP="001945D8">
            <w:pPr>
              <w:rPr>
                <w:b/>
              </w:rPr>
            </w:pPr>
          </w:p>
        </w:tc>
      </w:tr>
      <w:tr w:rsidR="00EA2BE1" w:rsidRPr="001959A1" w14:paraId="0D37F7A3" w14:textId="77777777">
        <w:tc>
          <w:tcPr>
            <w:tcW w:w="3836" w:type="dxa"/>
          </w:tcPr>
          <w:p w14:paraId="42EBD09C" w14:textId="77777777" w:rsidR="00EA2BE1" w:rsidRPr="005F1409" w:rsidRDefault="00EA2BE1" w:rsidP="001945D8">
            <w:r>
              <w:lastRenderedPageBreak/>
              <w:t>Words</w:t>
            </w:r>
          </w:p>
          <w:p w14:paraId="6BAEB6F4" w14:textId="77777777" w:rsidR="00EA2BE1" w:rsidRDefault="00EA2BE1" w:rsidP="001945D8">
            <w:pPr>
              <w:rPr>
                <w:rFonts w:ascii="Apple Chancery" w:hAnsi="Apple Chancery" w:cs="Apple Chancery"/>
              </w:rPr>
            </w:pPr>
          </w:p>
          <w:p w14:paraId="28AD9704" w14:textId="77777777" w:rsidR="00EA2BE1" w:rsidRDefault="00EA2BE1" w:rsidP="001945D8">
            <w:pPr>
              <w:rPr>
                <w:rFonts w:ascii="Apple Chancery" w:hAnsi="Apple Chancery" w:cs="Apple Chancery"/>
              </w:rPr>
            </w:pPr>
          </w:p>
          <w:p w14:paraId="26874F58" w14:textId="77777777" w:rsidR="00EA2BE1" w:rsidRDefault="00EA2BE1" w:rsidP="001945D8">
            <w:pPr>
              <w:rPr>
                <w:rFonts w:ascii="Apple Chancery" w:hAnsi="Apple Chancery" w:cs="Apple Chancery"/>
              </w:rPr>
            </w:pPr>
            <w:r>
              <w:rPr>
                <w:rFonts w:ascii="Apple Chancery" w:hAnsi="Apple Chancery" w:cs="Apple Chancery"/>
              </w:rPr>
              <w:t>-----------------------------------------</w:t>
            </w:r>
          </w:p>
          <w:p w14:paraId="2FFBA31C" w14:textId="77777777" w:rsidR="00EA2BE1" w:rsidRDefault="00EA2BE1" w:rsidP="001945D8">
            <w:r>
              <w:t>Picture</w:t>
            </w:r>
          </w:p>
          <w:p w14:paraId="63AD2F3A" w14:textId="77777777" w:rsidR="00EA2BE1" w:rsidRDefault="00EA2BE1" w:rsidP="001945D8"/>
          <w:p w14:paraId="05F9BDE8" w14:textId="77777777" w:rsidR="00EA2BE1" w:rsidRDefault="00EA2BE1" w:rsidP="001945D8"/>
          <w:p w14:paraId="58F72E18" w14:textId="77777777" w:rsidR="00EA2BE1" w:rsidRPr="001959A1" w:rsidRDefault="00EA2BE1" w:rsidP="001945D8">
            <w:pPr>
              <w:rPr>
                <w:b/>
              </w:rPr>
            </w:pPr>
          </w:p>
          <w:p w14:paraId="1DB02D21" w14:textId="77777777" w:rsidR="00EA2BE1" w:rsidRPr="001959A1" w:rsidRDefault="00EA2BE1" w:rsidP="001945D8">
            <w:pPr>
              <w:rPr>
                <w:b/>
              </w:rPr>
            </w:pPr>
          </w:p>
          <w:p w14:paraId="0AC01FBC" w14:textId="77777777" w:rsidR="00EA2BE1" w:rsidRPr="001959A1" w:rsidRDefault="00EA2BE1" w:rsidP="001945D8">
            <w:pPr>
              <w:rPr>
                <w:b/>
              </w:rPr>
            </w:pPr>
          </w:p>
          <w:p w14:paraId="078E337C" w14:textId="77777777" w:rsidR="00EA2BE1" w:rsidRPr="001959A1" w:rsidRDefault="00EA2BE1" w:rsidP="001945D8">
            <w:pPr>
              <w:rPr>
                <w:b/>
              </w:rPr>
            </w:pPr>
          </w:p>
        </w:tc>
        <w:tc>
          <w:tcPr>
            <w:tcW w:w="4516" w:type="dxa"/>
          </w:tcPr>
          <w:p w14:paraId="7559DAC2" w14:textId="77777777" w:rsidR="00EA2BE1" w:rsidRPr="001959A1" w:rsidRDefault="00EA2BE1" w:rsidP="001945D8">
            <w:pPr>
              <w:rPr>
                <w:b/>
              </w:rPr>
            </w:pPr>
          </w:p>
        </w:tc>
        <w:tc>
          <w:tcPr>
            <w:tcW w:w="670" w:type="dxa"/>
          </w:tcPr>
          <w:p w14:paraId="132A45F5" w14:textId="77777777" w:rsidR="00EA2BE1" w:rsidRPr="001959A1" w:rsidRDefault="00EA2BE1" w:rsidP="001945D8">
            <w:pPr>
              <w:rPr>
                <w:b/>
              </w:rPr>
            </w:pPr>
          </w:p>
        </w:tc>
        <w:tc>
          <w:tcPr>
            <w:tcW w:w="1274" w:type="dxa"/>
          </w:tcPr>
          <w:p w14:paraId="57CA76AF" w14:textId="77777777" w:rsidR="00EA2BE1" w:rsidRPr="001959A1" w:rsidRDefault="00EA2BE1" w:rsidP="001945D8">
            <w:pPr>
              <w:rPr>
                <w:b/>
              </w:rPr>
            </w:pPr>
          </w:p>
        </w:tc>
      </w:tr>
      <w:tr w:rsidR="00EA2BE1" w:rsidRPr="001959A1" w14:paraId="1F26AA77" w14:textId="77777777">
        <w:tc>
          <w:tcPr>
            <w:tcW w:w="3836" w:type="dxa"/>
          </w:tcPr>
          <w:p w14:paraId="3723D672" w14:textId="77777777" w:rsidR="00EA2BE1" w:rsidRPr="005F1409" w:rsidRDefault="00EA2BE1" w:rsidP="001945D8">
            <w:r>
              <w:t>Words</w:t>
            </w:r>
          </w:p>
          <w:p w14:paraId="74E6B006" w14:textId="77777777" w:rsidR="00EA2BE1" w:rsidRDefault="00EA2BE1" w:rsidP="001945D8">
            <w:pPr>
              <w:rPr>
                <w:rFonts w:ascii="Apple Chancery" w:hAnsi="Apple Chancery" w:cs="Apple Chancery"/>
              </w:rPr>
            </w:pPr>
          </w:p>
          <w:p w14:paraId="50FBC380" w14:textId="77777777" w:rsidR="00EA2BE1" w:rsidRDefault="00EA2BE1" w:rsidP="001945D8">
            <w:pPr>
              <w:rPr>
                <w:rFonts w:ascii="Apple Chancery" w:hAnsi="Apple Chancery" w:cs="Apple Chancery"/>
              </w:rPr>
            </w:pPr>
          </w:p>
          <w:p w14:paraId="6587DFF0" w14:textId="77777777" w:rsidR="00EA2BE1" w:rsidRDefault="00EA2BE1" w:rsidP="001945D8">
            <w:pPr>
              <w:rPr>
                <w:rFonts w:ascii="Apple Chancery" w:hAnsi="Apple Chancery" w:cs="Apple Chancery"/>
              </w:rPr>
            </w:pPr>
            <w:r>
              <w:rPr>
                <w:rFonts w:ascii="Apple Chancery" w:hAnsi="Apple Chancery" w:cs="Apple Chancery"/>
              </w:rPr>
              <w:t>-----------------------------------------</w:t>
            </w:r>
          </w:p>
          <w:p w14:paraId="28A6DD3F" w14:textId="77777777" w:rsidR="00EA2BE1" w:rsidRDefault="00EA2BE1" w:rsidP="001945D8">
            <w:r>
              <w:t>Picture</w:t>
            </w:r>
          </w:p>
          <w:p w14:paraId="2482724F" w14:textId="77777777" w:rsidR="00EA2BE1" w:rsidRDefault="00EA2BE1" w:rsidP="001945D8"/>
          <w:p w14:paraId="3B6811EC" w14:textId="77777777" w:rsidR="00EA2BE1" w:rsidRDefault="00EA2BE1" w:rsidP="001945D8"/>
          <w:p w14:paraId="228460AE" w14:textId="77777777" w:rsidR="00EA2BE1" w:rsidRPr="001959A1" w:rsidRDefault="00EA2BE1" w:rsidP="001945D8">
            <w:pPr>
              <w:rPr>
                <w:b/>
              </w:rPr>
            </w:pPr>
          </w:p>
          <w:p w14:paraId="4B7DB3CC" w14:textId="77777777" w:rsidR="00EA2BE1" w:rsidRPr="001959A1" w:rsidRDefault="00EA2BE1" w:rsidP="001945D8">
            <w:pPr>
              <w:rPr>
                <w:b/>
              </w:rPr>
            </w:pPr>
          </w:p>
          <w:p w14:paraId="306788FB" w14:textId="77777777" w:rsidR="00EA2BE1" w:rsidRPr="001959A1" w:rsidRDefault="00EA2BE1" w:rsidP="001945D8">
            <w:pPr>
              <w:rPr>
                <w:b/>
              </w:rPr>
            </w:pPr>
          </w:p>
          <w:p w14:paraId="0EFEBFEE" w14:textId="77777777" w:rsidR="00EA2BE1" w:rsidRPr="001959A1" w:rsidRDefault="00EA2BE1" w:rsidP="001945D8">
            <w:pPr>
              <w:rPr>
                <w:b/>
              </w:rPr>
            </w:pPr>
          </w:p>
        </w:tc>
        <w:tc>
          <w:tcPr>
            <w:tcW w:w="4516" w:type="dxa"/>
          </w:tcPr>
          <w:p w14:paraId="5E15D085" w14:textId="77777777" w:rsidR="00EA2BE1" w:rsidRPr="001959A1" w:rsidRDefault="00EA2BE1" w:rsidP="001945D8">
            <w:pPr>
              <w:rPr>
                <w:b/>
              </w:rPr>
            </w:pPr>
          </w:p>
        </w:tc>
        <w:tc>
          <w:tcPr>
            <w:tcW w:w="670" w:type="dxa"/>
          </w:tcPr>
          <w:p w14:paraId="05ED6DF7" w14:textId="77777777" w:rsidR="00EA2BE1" w:rsidRPr="001959A1" w:rsidRDefault="00EA2BE1" w:rsidP="001945D8">
            <w:pPr>
              <w:rPr>
                <w:b/>
              </w:rPr>
            </w:pPr>
          </w:p>
        </w:tc>
        <w:tc>
          <w:tcPr>
            <w:tcW w:w="1274" w:type="dxa"/>
          </w:tcPr>
          <w:p w14:paraId="00A04293" w14:textId="77777777" w:rsidR="00EA2BE1" w:rsidRPr="001959A1" w:rsidRDefault="00EA2BE1" w:rsidP="001945D8">
            <w:pPr>
              <w:rPr>
                <w:b/>
              </w:rPr>
            </w:pPr>
          </w:p>
        </w:tc>
      </w:tr>
    </w:tbl>
    <w:p w14:paraId="29665F64" w14:textId="77777777" w:rsidR="00EA2BE1" w:rsidRPr="001959A1" w:rsidRDefault="00EA2BE1" w:rsidP="00C2039A">
      <w:pPr>
        <w:spacing w:line="276" w:lineRule="auto"/>
      </w:pPr>
    </w:p>
    <w:p w14:paraId="57663B3B" w14:textId="77777777" w:rsidR="00F34608" w:rsidRPr="001959A1" w:rsidRDefault="00F34608" w:rsidP="00C2039A">
      <w:pPr>
        <w:spacing w:line="276" w:lineRule="auto"/>
      </w:pPr>
    </w:p>
    <w:p w14:paraId="07FB3BF6" w14:textId="77777777" w:rsidR="000305FE" w:rsidRDefault="00C2039A" w:rsidP="009D01F5">
      <w:pPr>
        <w:pStyle w:val="ListParagraph"/>
        <w:numPr>
          <w:ilvl w:val="0"/>
          <w:numId w:val="15"/>
        </w:numPr>
        <w:spacing w:line="276" w:lineRule="auto"/>
      </w:pPr>
      <w:r w:rsidRPr="000305FE">
        <w:rPr>
          <w:b/>
        </w:rPr>
        <w:t>Listen</w:t>
      </w:r>
      <w:r w:rsidRPr="001959A1">
        <w:t xml:space="preserve"> carefully as your teacher gives an example of how to write </w:t>
      </w:r>
      <w:r w:rsidR="00890B05" w:rsidRPr="001959A1">
        <w:t xml:space="preserve">about </w:t>
      </w:r>
      <w:r w:rsidRPr="001959A1">
        <w:t xml:space="preserve">the first </w:t>
      </w:r>
      <w:r w:rsidR="00890B05" w:rsidRPr="001959A1">
        <w:t xml:space="preserve">piece of </w:t>
      </w:r>
      <w:r w:rsidRPr="001959A1">
        <w:t>evidence</w:t>
      </w:r>
      <w:r w:rsidR="00C941A0" w:rsidRPr="001959A1">
        <w:t>.</w:t>
      </w:r>
      <w:r w:rsidRPr="001959A1">
        <w:t xml:space="preserve"> Where are these sentences coming from? </w:t>
      </w:r>
      <w:r w:rsidR="00C941A0" w:rsidRPr="000305FE">
        <w:rPr>
          <w:b/>
        </w:rPr>
        <w:t>Copy</w:t>
      </w:r>
      <w:r w:rsidR="00C941A0" w:rsidRPr="001959A1">
        <w:t xml:space="preserve"> your teacher's example on your Writing Draft sheet</w:t>
      </w:r>
      <w:r w:rsidR="00415A45" w:rsidRPr="001959A1">
        <w:t>.</w:t>
      </w:r>
    </w:p>
    <w:p w14:paraId="4C380F5A" w14:textId="77777777" w:rsidR="000305FE" w:rsidRDefault="000305FE" w:rsidP="000305FE">
      <w:pPr>
        <w:pStyle w:val="ListParagraph"/>
        <w:spacing w:line="276" w:lineRule="auto"/>
      </w:pPr>
    </w:p>
    <w:p w14:paraId="1DB1D85F" w14:textId="77777777" w:rsidR="000305FE" w:rsidRDefault="00C2039A" w:rsidP="00C2039A">
      <w:pPr>
        <w:pStyle w:val="ListParagraph"/>
        <w:numPr>
          <w:ilvl w:val="0"/>
          <w:numId w:val="15"/>
        </w:numPr>
        <w:spacing w:line="276" w:lineRule="auto"/>
      </w:pPr>
      <w:r w:rsidRPr="001959A1">
        <w:t xml:space="preserve">Now comes the fun part! Talk </w:t>
      </w:r>
      <w:r w:rsidR="00C33266" w:rsidRPr="001959A1">
        <w:t>the</w:t>
      </w:r>
      <w:r w:rsidRPr="001959A1">
        <w:t xml:space="preserve"> piece! Use </w:t>
      </w:r>
      <w:r w:rsidR="00C941A0" w:rsidRPr="001959A1">
        <w:t>your own Evidence Chart</w:t>
      </w:r>
      <w:r w:rsidRPr="001959A1">
        <w:t xml:space="preserve">. </w:t>
      </w:r>
      <w:r w:rsidRPr="000305FE">
        <w:rPr>
          <w:b/>
        </w:rPr>
        <w:t>Point</w:t>
      </w:r>
      <w:r w:rsidRPr="001959A1">
        <w:t xml:space="preserve"> to each row of the chart and </w:t>
      </w:r>
      <w:r w:rsidRPr="000305FE">
        <w:rPr>
          <w:b/>
        </w:rPr>
        <w:t xml:space="preserve">tell </w:t>
      </w:r>
      <w:r w:rsidR="00C33266" w:rsidRPr="001959A1">
        <w:t>a</w:t>
      </w:r>
      <w:r w:rsidRPr="001959A1">
        <w:t xml:space="preserve"> partner what you w</w:t>
      </w:r>
      <w:r w:rsidR="00C941A0" w:rsidRPr="001959A1">
        <w:t>ill</w:t>
      </w:r>
      <w:r w:rsidRPr="001959A1">
        <w:t xml:space="preserve"> write. </w:t>
      </w:r>
      <w:r w:rsidR="009D01F5" w:rsidRPr="001959A1">
        <w:t>Say the sen</w:t>
      </w:r>
      <w:r w:rsidR="000305FE">
        <w:t xml:space="preserve">tences out loud as if you were </w:t>
      </w:r>
      <w:r w:rsidR="009D01F5" w:rsidRPr="001959A1">
        <w:t>writing them.  Then listen as your partner tells you what he/she will write.</w:t>
      </w:r>
    </w:p>
    <w:p w14:paraId="4AC684D6" w14:textId="77777777" w:rsidR="000305FE" w:rsidRDefault="000305FE" w:rsidP="000305FE">
      <w:pPr>
        <w:pStyle w:val="ListParagraph"/>
        <w:spacing w:line="276" w:lineRule="auto"/>
      </w:pPr>
    </w:p>
    <w:p w14:paraId="3CE2D4CB" w14:textId="77777777" w:rsidR="000305FE" w:rsidRDefault="00FE53BB" w:rsidP="000D28C6">
      <w:pPr>
        <w:pStyle w:val="ListParagraph"/>
        <w:numPr>
          <w:ilvl w:val="0"/>
          <w:numId w:val="15"/>
        </w:numPr>
        <w:spacing w:line="276" w:lineRule="auto"/>
      </w:pPr>
      <w:r w:rsidRPr="001959A1">
        <w:t>W</w:t>
      </w:r>
      <w:r w:rsidR="00CF7868" w:rsidRPr="001959A1">
        <w:t>rit</w:t>
      </w:r>
      <w:r w:rsidRPr="001959A1">
        <w:t>e</w:t>
      </w:r>
      <w:r w:rsidR="00CF7868" w:rsidRPr="001959A1">
        <w:t xml:space="preserve"> about two more pieces of evidence. </w:t>
      </w:r>
      <w:r w:rsidR="00F34608" w:rsidRPr="001959A1">
        <w:t>U</w:t>
      </w:r>
      <w:r w:rsidR="00CF7868" w:rsidRPr="001959A1">
        <w:t>se your Evidence Chart.</w:t>
      </w:r>
    </w:p>
    <w:p w14:paraId="650A3B6C" w14:textId="77777777" w:rsidR="000305FE" w:rsidRDefault="000305FE" w:rsidP="000305FE">
      <w:pPr>
        <w:pStyle w:val="ListParagraph"/>
        <w:spacing w:line="276" w:lineRule="auto"/>
      </w:pPr>
    </w:p>
    <w:p w14:paraId="5496899B" w14:textId="77777777" w:rsidR="000305FE" w:rsidRDefault="00C2039A" w:rsidP="00C2039A">
      <w:pPr>
        <w:pStyle w:val="ListParagraph"/>
        <w:numPr>
          <w:ilvl w:val="0"/>
          <w:numId w:val="15"/>
        </w:numPr>
        <w:spacing w:line="276" w:lineRule="auto"/>
      </w:pPr>
      <w:r w:rsidRPr="001959A1">
        <w:t xml:space="preserve">A Concluding Statement restates the focus of the piece. Look at your Focus Statement. How could you </w:t>
      </w:r>
      <w:r w:rsidRPr="000305FE">
        <w:rPr>
          <w:b/>
        </w:rPr>
        <w:t xml:space="preserve">restate </w:t>
      </w:r>
      <w:r w:rsidRPr="001959A1">
        <w:t xml:space="preserve">it? Use the same idea, but different words. </w:t>
      </w:r>
      <w:r w:rsidRPr="000305FE">
        <w:rPr>
          <w:b/>
        </w:rPr>
        <w:t>Write</w:t>
      </w:r>
      <w:r w:rsidRPr="001959A1">
        <w:t xml:space="preserve"> your Concluding Statement at the end of your piece.</w:t>
      </w:r>
      <w:r w:rsidR="00F61D7A" w:rsidRPr="001959A1">
        <w:t xml:space="preserve"> </w:t>
      </w:r>
    </w:p>
    <w:p w14:paraId="2E29E450" w14:textId="77777777" w:rsidR="000305FE" w:rsidRDefault="000305FE" w:rsidP="000305FE">
      <w:pPr>
        <w:pStyle w:val="ListParagraph"/>
        <w:spacing w:line="276" w:lineRule="auto"/>
      </w:pPr>
    </w:p>
    <w:p w14:paraId="1828A536" w14:textId="77777777" w:rsidR="000305FE" w:rsidRPr="000305FE" w:rsidRDefault="000D28C6" w:rsidP="00C2039A">
      <w:pPr>
        <w:pStyle w:val="ListParagraph"/>
        <w:numPr>
          <w:ilvl w:val="0"/>
          <w:numId w:val="15"/>
        </w:numPr>
        <w:spacing w:line="276" w:lineRule="auto"/>
      </w:pPr>
      <w:r w:rsidRPr="001959A1">
        <w:t>Now, think about this question:</w:t>
      </w:r>
      <w:r w:rsidRPr="000305FE">
        <w:rPr>
          <w:color w:val="FF0000"/>
        </w:rPr>
        <w:t xml:space="preserve"> </w:t>
      </w:r>
      <w:r w:rsidRPr="001959A1">
        <w:t>“How do you think Taro will become a teacher like Jiro-San?”</w:t>
      </w:r>
      <w:r w:rsidR="000305FE">
        <w:t xml:space="preserve"> </w:t>
      </w:r>
      <w:r w:rsidRPr="001959A1">
        <w:t xml:space="preserve">Your teacher will lead a </w:t>
      </w:r>
      <w:r w:rsidRPr="000305FE">
        <w:rPr>
          <w:b/>
        </w:rPr>
        <w:t xml:space="preserve">discussion </w:t>
      </w:r>
      <w:r w:rsidRPr="001959A1">
        <w:t xml:space="preserve">to help you improve and expand your conclusion. When you are ready, </w:t>
      </w:r>
      <w:r w:rsidRPr="000305FE">
        <w:rPr>
          <w:b/>
        </w:rPr>
        <w:t xml:space="preserve">add a few sentences </w:t>
      </w:r>
      <w:r w:rsidRPr="001959A1">
        <w:t>to your conclusion that show your thinking about this</w:t>
      </w:r>
      <w:r w:rsidRPr="000305FE">
        <w:rPr>
          <w:color w:val="FF0000"/>
        </w:rPr>
        <w:t xml:space="preserve">. </w:t>
      </w:r>
    </w:p>
    <w:p w14:paraId="6A56BB6B" w14:textId="77777777" w:rsidR="000305FE" w:rsidRPr="000305FE" w:rsidRDefault="000305FE" w:rsidP="000305FE">
      <w:pPr>
        <w:pStyle w:val="ListParagraph"/>
        <w:spacing w:line="276" w:lineRule="auto"/>
      </w:pPr>
    </w:p>
    <w:p w14:paraId="1C60D78F" w14:textId="77777777" w:rsidR="00C2039A" w:rsidRPr="001959A1" w:rsidRDefault="00C2039A" w:rsidP="00C2039A">
      <w:pPr>
        <w:pStyle w:val="ListParagraph"/>
        <w:numPr>
          <w:ilvl w:val="0"/>
          <w:numId w:val="15"/>
        </w:numPr>
        <w:spacing w:line="276" w:lineRule="auto"/>
      </w:pPr>
      <w:r w:rsidRPr="001959A1">
        <w:t xml:space="preserve">With a pencil in your hand, </w:t>
      </w:r>
      <w:r w:rsidRPr="000305FE">
        <w:rPr>
          <w:b/>
        </w:rPr>
        <w:t xml:space="preserve">read </w:t>
      </w:r>
      <w:r w:rsidRPr="001959A1">
        <w:t xml:space="preserve">your </w:t>
      </w:r>
      <w:r w:rsidR="00CF7868" w:rsidRPr="001959A1">
        <w:t xml:space="preserve">whole </w:t>
      </w:r>
      <w:r w:rsidRPr="001959A1">
        <w:t xml:space="preserve">piece aloud to a partner. </w:t>
      </w:r>
      <w:r w:rsidRPr="000305FE">
        <w:rPr>
          <w:b/>
        </w:rPr>
        <w:t>Revise and edit</w:t>
      </w:r>
      <w:r w:rsidRPr="001959A1">
        <w:t xml:space="preserve"> as you read.</w:t>
      </w:r>
    </w:p>
    <w:p w14:paraId="4A3A3AB4" w14:textId="77777777" w:rsidR="007419FA" w:rsidRPr="001959A1" w:rsidRDefault="007419FA" w:rsidP="007419FA">
      <w:pPr>
        <w:spacing w:line="276" w:lineRule="auto"/>
      </w:pPr>
    </w:p>
    <w:p w14:paraId="36EAD63F" w14:textId="77777777" w:rsidR="000D28C6" w:rsidRPr="001959A1" w:rsidRDefault="000D28C6" w:rsidP="007419FA">
      <w:pPr>
        <w:spacing w:line="276" w:lineRule="auto"/>
      </w:pPr>
    </w:p>
    <w:p w14:paraId="6A29F3F8" w14:textId="77777777" w:rsidR="000D28C6" w:rsidRPr="001959A1" w:rsidRDefault="000D28C6" w:rsidP="007419FA">
      <w:pPr>
        <w:spacing w:line="276" w:lineRule="auto"/>
      </w:pPr>
    </w:p>
    <w:p w14:paraId="66815D10" w14:textId="77777777" w:rsidR="000562D7" w:rsidRPr="001959A1" w:rsidRDefault="000562D7" w:rsidP="000562D7">
      <w:pPr>
        <w:spacing w:line="276" w:lineRule="auto"/>
      </w:pPr>
      <w:r w:rsidRPr="001959A1">
        <w:t xml:space="preserve">Name:                                                                    </w:t>
      </w:r>
      <w:r>
        <w:tab/>
      </w:r>
      <w:r>
        <w:tab/>
      </w:r>
      <w:r>
        <w:tab/>
      </w:r>
      <w:r>
        <w:tab/>
      </w:r>
      <w:r>
        <w:tab/>
      </w:r>
      <w:r w:rsidRPr="001959A1">
        <w:t xml:space="preserve"> Date:</w:t>
      </w:r>
    </w:p>
    <w:p w14:paraId="0BDC2534" w14:textId="77777777" w:rsidR="000562D7" w:rsidRPr="001959A1" w:rsidRDefault="000562D7" w:rsidP="000562D7">
      <w:pPr>
        <w:spacing w:line="276" w:lineRule="auto"/>
        <w:rPr>
          <w:i/>
          <w:sz w:val="28"/>
          <w:szCs w:val="28"/>
        </w:rPr>
      </w:pPr>
      <w:r w:rsidRPr="001959A1">
        <w:t>Title of story</w:t>
      </w:r>
      <w:r>
        <w:t>/article</w:t>
      </w:r>
      <w:r w:rsidRPr="001959A1">
        <w:rPr>
          <w:sz w:val="28"/>
          <w:szCs w:val="28"/>
        </w:rPr>
        <w:t>:</w:t>
      </w:r>
      <w:r w:rsidRPr="001959A1">
        <w:rPr>
          <w:i/>
          <w:color w:val="FF0000"/>
          <w:sz w:val="28"/>
          <w:szCs w:val="28"/>
        </w:rPr>
        <w:t xml:space="preserve"> </w:t>
      </w:r>
      <w:r>
        <w:rPr>
          <w:b/>
        </w:rPr>
        <w:t xml:space="preserve">  </w:t>
      </w:r>
      <w:r w:rsidRPr="00CA6DB3">
        <w:rPr>
          <w:b/>
        </w:rPr>
        <w:t>“Turtle Bay”</w:t>
      </w:r>
    </w:p>
    <w:p w14:paraId="178BEF12" w14:textId="77777777" w:rsidR="00DC28AF" w:rsidRPr="001959A1" w:rsidRDefault="00DC28AF" w:rsidP="00DC28AF">
      <w:pPr>
        <w:spacing w:line="276" w:lineRule="auto"/>
        <w:rPr>
          <w:sz w:val="28"/>
          <w:szCs w:val="28"/>
        </w:rPr>
      </w:pPr>
    </w:p>
    <w:p w14:paraId="6E5F3B56" w14:textId="77777777" w:rsidR="00ED7CE6" w:rsidRPr="001959A1" w:rsidRDefault="007419FA" w:rsidP="007419FA">
      <w:pPr>
        <w:spacing w:line="276" w:lineRule="auto"/>
        <w:jc w:val="center"/>
        <w:rPr>
          <w:i/>
          <w:sz w:val="28"/>
          <w:szCs w:val="28"/>
        </w:rPr>
      </w:pPr>
      <w:r w:rsidRPr="001959A1">
        <w:rPr>
          <w:i/>
          <w:sz w:val="28"/>
          <w:szCs w:val="28"/>
        </w:rPr>
        <w:t>Writing Draft</w:t>
      </w:r>
    </w:p>
    <w:p w14:paraId="56743C1D" w14:textId="77777777" w:rsidR="00706448" w:rsidRPr="005D13CE" w:rsidRDefault="002534A2" w:rsidP="005D13CE">
      <w:pPr>
        <w:spacing w:line="276" w:lineRule="auto"/>
        <w:ind w:left="360"/>
        <w:jc w:val="center"/>
        <w:rPr>
          <w:b/>
          <w:color w:val="0070C0"/>
        </w:rPr>
      </w:pPr>
      <w:r w:rsidRPr="005D13CE">
        <w:rPr>
          <w:b/>
        </w:rPr>
        <w:t>How does Jiro-San t</w:t>
      </w:r>
      <w:r w:rsidR="008E5767" w:rsidRPr="005D13CE">
        <w:rPr>
          <w:b/>
        </w:rPr>
        <w:t>each Taro all about animals in the sea</w:t>
      </w:r>
      <w:r w:rsidR="004C5FFC" w:rsidRPr="005D13CE">
        <w:rPr>
          <w:b/>
        </w:rPr>
        <w:t>?</w:t>
      </w:r>
    </w:p>
    <w:p w14:paraId="443317B3" w14:textId="77777777" w:rsidR="000305FE" w:rsidRDefault="007419FA" w:rsidP="000305FE">
      <w:pPr>
        <w:spacing w:line="276" w:lineRule="auto"/>
        <w:rPr>
          <w:b/>
          <w:i/>
          <w:noProof/>
          <w:sz w:val="28"/>
          <w:szCs w:val="28"/>
        </w:rPr>
      </w:pPr>
      <w:r w:rsidRPr="000305FE">
        <w:rPr>
          <w:rFonts w:ascii="Comic Sans MS" w:hAnsi="Comic Sans MS"/>
          <w:szCs w:val="28"/>
        </w:rPr>
        <w:t>______________________________________________________________________________________________________________________________________________________________________________________________________</w:t>
      </w:r>
      <w:r w:rsidR="000305FE" w:rsidRPr="000305FE">
        <w:rPr>
          <w:rFonts w:ascii="Comic Sans MS" w:hAnsi="Comic Sans MS"/>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7210ED5" w14:textId="77777777" w:rsidR="000305FE" w:rsidRDefault="000305FE" w:rsidP="000305FE">
      <w:pPr>
        <w:spacing w:line="276" w:lineRule="auto"/>
        <w:rPr>
          <w:b/>
          <w:i/>
          <w:noProof/>
          <w:sz w:val="28"/>
          <w:szCs w:val="28"/>
        </w:rPr>
      </w:pPr>
    </w:p>
    <w:p w14:paraId="4A42F54B" w14:textId="77777777" w:rsidR="000305FE" w:rsidRDefault="000305FE" w:rsidP="000305FE">
      <w:pPr>
        <w:spacing w:line="276" w:lineRule="auto"/>
        <w:rPr>
          <w:b/>
          <w:i/>
          <w:noProof/>
          <w:sz w:val="28"/>
          <w:szCs w:val="28"/>
        </w:rPr>
      </w:pPr>
    </w:p>
    <w:p w14:paraId="05C91817" w14:textId="77777777" w:rsidR="00124F0D" w:rsidRDefault="00124F0D" w:rsidP="000305FE">
      <w:pPr>
        <w:spacing w:line="276" w:lineRule="auto"/>
        <w:rPr>
          <w:b/>
          <w:i/>
          <w:noProof/>
          <w:sz w:val="28"/>
          <w:szCs w:val="28"/>
        </w:rPr>
      </w:pPr>
    </w:p>
    <w:p w14:paraId="0EADD5AB" w14:textId="77777777" w:rsidR="000305FE" w:rsidRPr="004372ED" w:rsidRDefault="000305FE" w:rsidP="000305FE">
      <w:pPr>
        <w:spacing w:line="276" w:lineRule="auto"/>
        <w:jc w:val="center"/>
        <w:rPr>
          <w:b/>
          <w:i/>
          <w:noProof/>
          <w:sz w:val="28"/>
          <w:szCs w:val="28"/>
        </w:rPr>
      </w:pPr>
      <w:r w:rsidRPr="004372ED">
        <w:rPr>
          <w:b/>
          <w:i/>
          <w:noProof/>
          <w:sz w:val="28"/>
          <w:szCs w:val="28"/>
        </w:rPr>
        <w:t>Teacher Pages</w:t>
      </w:r>
    </w:p>
    <w:p w14:paraId="3DEAB426" w14:textId="77777777" w:rsidR="000305FE" w:rsidRPr="0038198C" w:rsidRDefault="000305FE" w:rsidP="000305FE">
      <w:pPr>
        <w:spacing w:line="276" w:lineRule="auto"/>
        <w:jc w:val="center"/>
        <w:rPr>
          <w:i/>
        </w:rPr>
      </w:pPr>
      <w:r w:rsidRPr="004372ED">
        <w:rPr>
          <w:i/>
        </w:rPr>
        <w:t>Sample Graphic Organizer (</w:t>
      </w:r>
      <w:r>
        <w:rPr>
          <w:i/>
        </w:rPr>
        <w:t>Students may add additional evidence.</w:t>
      </w:r>
      <w:r w:rsidRPr="004372ED">
        <w:rPr>
          <w:i/>
        </w:rPr>
        <w:t>)</w:t>
      </w:r>
    </w:p>
    <w:p w14:paraId="700DE407" w14:textId="77777777" w:rsidR="00C8788F" w:rsidRPr="004372ED" w:rsidRDefault="00C8788F" w:rsidP="00C8788F">
      <w:pPr>
        <w:spacing w:line="276" w:lineRule="auto"/>
        <w:rPr>
          <w:b/>
          <w:i/>
          <w:sz w:val="16"/>
          <w:szCs w:val="16"/>
        </w:rPr>
      </w:pPr>
    </w:p>
    <w:p w14:paraId="5FF1D2A8" w14:textId="77777777" w:rsidR="00DC28AF" w:rsidRPr="000305FE" w:rsidRDefault="006D374D" w:rsidP="000305FE">
      <w:pPr>
        <w:spacing w:line="276" w:lineRule="auto"/>
        <w:rPr>
          <w:color w:val="0070C0"/>
          <w:sz w:val="28"/>
          <w:szCs w:val="28"/>
        </w:rPr>
      </w:pPr>
      <w:r w:rsidRPr="007867A6">
        <w:rPr>
          <w:b/>
        </w:rPr>
        <w:t>FOCUSING QUESTION</w:t>
      </w:r>
      <w:r w:rsidRPr="007867A6">
        <w:rPr>
          <w:b/>
          <w:i/>
        </w:rPr>
        <w:t>:</w:t>
      </w:r>
      <w:r w:rsidRPr="007867A6">
        <w:rPr>
          <w:i/>
        </w:rPr>
        <w:t xml:space="preserve"> </w:t>
      </w:r>
      <w:r w:rsidR="002534A2" w:rsidRPr="007867A6">
        <w:rPr>
          <w:i/>
        </w:rPr>
        <w:t>How does Jiro-San teach Taro</w:t>
      </w:r>
      <w:r w:rsidR="00551B3F" w:rsidRPr="007867A6">
        <w:rPr>
          <w:i/>
        </w:rPr>
        <w:t xml:space="preserve"> </w:t>
      </w:r>
      <w:r w:rsidR="008E5767" w:rsidRPr="007867A6">
        <w:rPr>
          <w:i/>
        </w:rPr>
        <w:t>all about animals in the sea</w:t>
      </w:r>
      <w:r w:rsidR="00F71467" w:rsidRPr="007867A6">
        <w:rPr>
          <w:i/>
        </w:rPr>
        <w:t>?</w:t>
      </w:r>
    </w:p>
    <w:p w14:paraId="5B2B6972" w14:textId="77777777" w:rsidR="00767C4B" w:rsidRPr="007867A6" w:rsidRDefault="006D374D" w:rsidP="000305FE">
      <w:pPr>
        <w:spacing w:line="276" w:lineRule="auto"/>
        <w:rPr>
          <w:i/>
        </w:rPr>
      </w:pPr>
      <w:r w:rsidRPr="007867A6">
        <w:rPr>
          <w:b/>
        </w:rPr>
        <w:t>POSSIBLE FOCUS STATEMENT</w:t>
      </w:r>
      <w:r w:rsidRPr="004372ED">
        <w:rPr>
          <w:rFonts w:ascii="Comic Sans MS" w:hAnsi="Comic Sans MS"/>
          <w:b/>
        </w:rPr>
        <w:t>:</w:t>
      </w:r>
      <w:r w:rsidR="000A6136">
        <w:rPr>
          <w:b/>
        </w:rPr>
        <w:t xml:space="preserve"> </w:t>
      </w:r>
      <w:r w:rsidR="000A6136" w:rsidRPr="007867A6">
        <w:rPr>
          <w:i/>
        </w:rPr>
        <w:t>Jir</w:t>
      </w:r>
      <w:r w:rsidR="008E5767" w:rsidRPr="007867A6">
        <w:rPr>
          <w:i/>
        </w:rPr>
        <w:t>o-San does many things to help Taro learn about the animals in the sea</w:t>
      </w:r>
      <w:r w:rsidR="00F71467" w:rsidRPr="007867A6">
        <w:rPr>
          <w:i/>
        </w:rPr>
        <w:t>.</w:t>
      </w:r>
    </w:p>
    <w:p w14:paraId="2B792244" w14:textId="77777777" w:rsidR="00965276" w:rsidRPr="00767C4B" w:rsidRDefault="00965276" w:rsidP="00965276">
      <w:pPr>
        <w:rPr>
          <w:color w:val="FF0000"/>
        </w:rPr>
      </w:pPr>
    </w:p>
    <w:p w14:paraId="61245B19" w14:textId="77777777" w:rsidR="00F12749" w:rsidRPr="00767C4B" w:rsidRDefault="00F12749" w:rsidP="006D374D">
      <w:pPr>
        <w:ind w:left="360"/>
        <w:rPr>
          <w:rFonts w:ascii="Comic Sans MS" w:hAnsi="Comic Sans MS"/>
          <w:i/>
          <w:color w:val="FF0000"/>
        </w:rPr>
      </w:pPr>
    </w:p>
    <w:tbl>
      <w:tblPr>
        <w:tblStyle w:val="TableGrid"/>
        <w:tblW w:w="0" w:type="auto"/>
        <w:tblLook w:val="04A0" w:firstRow="1" w:lastRow="0" w:firstColumn="1" w:lastColumn="0" w:noHBand="0" w:noVBand="1"/>
      </w:tblPr>
      <w:tblGrid>
        <w:gridCol w:w="4629"/>
        <w:gridCol w:w="4067"/>
        <w:gridCol w:w="810"/>
      </w:tblGrid>
      <w:tr w:rsidR="00F12749" w:rsidRPr="004372ED" w14:paraId="02A1EA04" w14:textId="77777777">
        <w:tc>
          <w:tcPr>
            <w:tcW w:w="4629" w:type="dxa"/>
          </w:tcPr>
          <w:p w14:paraId="4AC7CA76" w14:textId="77777777" w:rsidR="00F12749" w:rsidRPr="007867A6" w:rsidRDefault="00F12749" w:rsidP="00D35258">
            <w:pPr>
              <w:spacing w:line="276" w:lineRule="auto"/>
              <w:jc w:val="center"/>
              <w:rPr>
                <w:b/>
                <w:i/>
              </w:rPr>
            </w:pPr>
            <w:r w:rsidRPr="007867A6">
              <w:rPr>
                <w:b/>
                <w:i/>
              </w:rPr>
              <w:t>Evidence</w:t>
            </w:r>
          </w:p>
          <w:p w14:paraId="6DAEFEC9" w14:textId="77777777" w:rsidR="00F12749" w:rsidRPr="00F71467" w:rsidRDefault="00F71467" w:rsidP="00D35258">
            <w:pPr>
              <w:spacing w:line="276" w:lineRule="auto"/>
              <w:jc w:val="center"/>
              <w:rPr>
                <w:rFonts w:ascii="Arial" w:hAnsi="Arial" w:cs="Arial"/>
                <w:sz w:val="20"/>
              </w:rPr>
            </w:pPr>
            <w:r w:rsidRPr="007867A6">
              <w:rPr>
                <w:b/>
              </w:rPr>
              <w:t>What Jiro-San does</w:t>
            </w:r>
          </w:p>
        </w:tc>
        <w:tc>
          <w:tcPr>
            <w:tcW w:w="4067" w:type="dxa"/>
          </w:tcPr>
          <w:p w14:paraId="6D7150C4" w14:textId="77777777" w:rsidR="00F12749" w:rsidRPr="007867A6" w:rsidRDefault="00F12749" w:rsidP="00F12749">
            <w:pPr>
              <w:spacing w:line="276" w:lineRule="auto"/>
              <w:jc w:val="center"/>
              <w:rPr>
                <w:b/>
                <w:i/>
              </w:rPr>
            </w:pPr>
            <w:r w:rsidRPr="007867A6">
              <w:rPr>
                <w:b/>
                <w:i/>
              </w:rPr>
              <w:t xml:space="preserve">Elaboration </w:t>
            </w:r>
            <w:r w:rsidR="007867A6">
              <w:rPr>
                <w:b/>
                <w:i/>
              </w:rPr>
              <w:t>/explanation</w:t>
            </w:r>
          </w:p>
          <w:p w14:paraId="2F3450D6" w14:textId="77777777" w:rsidR="00F12749" w:rsidRPr="00F71467" w:rsidRDefault="008E5767" w:rsidP="00F12749">
            <w:pPr>
              <w:spacing w:line="276" w:lineRule="auto"/>
              <w:jc w:val="center"/>
            </w:pPr>
            <w:r w:rsidRPr="007867A6">
              <w:rPr>
                <w:b/>
              </w:rPr>
              <w:t>What Taro learns</w:t>
            </w:r>
          </w:p>
        </w:tc>
        <w:tc>
          <w:tcPr>
            <w:tcW w:w="810" w:type="dxa"/>
          </w:tcPr>
          <w:p w14:paraId="050DEF4C" w14:textId="77777777" w:rsidR="00F12749" w:rsidRPr="004372ED" w:rsidRDefault="00F12749" w:rsidP="00D35258">
            <w:pPr>
              <w:spacing w:line="276" w:lineRule="auto"/>
              <w:rPr>
                <w:i/>
                <w:sz w:val="20"/>
              </w:rPr>
            </w:pPr>
            <w:r w:rsidRPr="004372ED">
              <w:rPr>
                <w:i/>
              </w:rPr>
              <w:t>Page</w:t>
            </w:r>
          </w:p>
        </w:tc>
      </w:tr>
      <w:tr w:rsidR="00F12749" w:rsidRPr="004372ED" w14:paraId="5C288CE6" w14:textId="77777777">
        <w:tc>
          <w:tcPr>
            <w:tcW w:w="4629" w:type="dxa"/>
          </w:tcPr>
          <w:p w14:paraId="189B3FCC" w14:textId="77777777" w:rsidR="00F12749" w:rsidRPr="000305FE" w:rsidRDefault="00551B3F" w:rsidP="00D35258">
            <w:pPr>
              <w:spacing w:line="276" w:lineRule="auto"/>
              <w:rPr>
                <w:rFonts w:ascii="Apple Chancery" w:hAnsi="Apple Chancery" w:cs="Apple Chancery"/>
              </w:rPr>
            </w:pPr>
            <w:r w:rsidRPr="000305FE">
              <w:rPr>
                <w:rFonts w:ascii="Apple Chancery" w:hAnsi="Apple Chancery" w:cs="Apple Chancery"/>
              </w:rPr>
              <w:t>Shows</w:t>
            </w:r>
            <w:r w:rsidR="008E5767" w:rsidRPr="000305FE">
              <w:rPr>
                <w:rFonts w:ascii="Apple Chancery" w:hAnsi="Apple Chancery" w:cs="Apple Chancery"/>
              </w:rPr>
              <w:t xml:space="preserve"> Taro how to feed crabs</w:t>
            </w:r>
          </w:p>
          <w:p w14:paraId="16EB2C43" w14:textId="77777777" w:rsidR="00D35258" w:rsidRPr="000305FE" w:rsidRDefault="00D35258" w:rsidP="00D35258">
            <w:pPr>
              <w:spacing w:line="276" w:lineRule="auto"/>
              <w:rPr>
                <w:rFonts w:ascii="Apple Chancery" w:hAnsi="Apple Chancery" w:cs="Apple Chancery"/>
              </w:rPr>
            </w:pPr>
          </w:p>
        </w:tc>
        <w:tc>
          <w:tcPr>
            <w:tcW w:w="4067" w:type="dxa"/>
          </w:tcPr>
          <w:p w14:paraId="570DC4D4" w14:textId="77777777" w:rsidR="00F12749" w:rsidRPr="000305FE" w:rsidRDefault="008E5767" w:rsidP="00D35258">
            <w:pPr>
              <w:spacing w:line="276" w:lineRule="auto"/>
              <w:rPr>
                <w:rFonts w:ascii="Apple Chancery" w:hAnsi="Apple Chancery" w:cs="Apple Chancery"/>
              </w:rPr>
            </w:pPr>
            <w:r w:rsidRPr="000305FE">
              <w:rPr>
                <w:rFonts w:ascii="Apple Chancery" w:hAnsi="Apple Chancery" w:cs="Apple Chancery"/>
              </w:rPr>
              <w:t xml:space="preserve">Crabs eat </w:t>
            </w:r>
            <w:proofErr w:type="spellStart"/>
            <w:r w:rsidRPr="000305FE">
              <w:rPr>
                <w:rFonts w:ascii="Apple Chancery" w:hAnsi="Apple Chancery" w:cs="Apple Chancery"/>
              </w:rPr>
              <w:t>rotton</w:t>
            </w:r>
            <w:proofErr w:type="spellEnd"/>
            <w:r w:rsidRPr="000305FE">
              <w:rPr>
                <w:rFonts w:ascii="Apple Chancery" w:hAnsi="Apple Chancery" w:cs="Apple Chancery"/>
              </w:rPr>
              <w:t xml:space="preserve"> pieces of fish</w:t>
            </w:r>
          </w:p>
        </w:tc>
        <w:tc>
          <w:tcPr>
            <w:tcW w:w="810" w:type="dxa"/>
          </w:tcPr>
          <w:p w14:paraId="4644E596" w14:textId="77777777" w:rsidR="00F12749" w:rsidRPr="000305FE" w:rsidRDefault="008E5767" w:rsidP="00D35258">
            <w:pPr>
              <w:spacing w:line="276" w:lineRule="auto"/>
              <w:rPr>
                <w:rFonts w:ascii="Apple Chancery" w:hAnsi="Apple Chancery"/>
              </w:rPr>
            </w:pPr>
            <w:r w:rsidRPr="000305FE">
              <w:rPr>
                <w:rFonts w:ascii="Apple Chancery" w:hAnsi="Apple Chancery"/>
              </w:rPr>
              <w:t>161</w:t>
            </w:r>
          </w:p>
        </w:tc>
      </w:tr>
      <w:tr w:rsidR="00132051" w:rsidRPr="004372ED" w14:paraId="15A3545D" w14:textId="77777777">
        <w:tc>
          <w:tcPr>
            <w:tcW w:w="4629" w:type="dxa"/>
          </w:tcPr>
          <w:p w14:paraId="1AB2327E" w14:textId="77777777" w:rsidR="00132051" w:rsidRPr="000305FE" w:rsidRDefault="00551B3F" w:rsidP="00D35258">
            <w:pPr>
              <w:spacing w:line="276" w:lineRule="auto"/>
              <w:rPr>
                <w:rFonts w:ascii="Apple Chancery" w:hAnsi="Apple Chancery" w:cs="Apple Chancery"/>
              </w:rPr>
            </w:pPr>
            <w:r w:rsidRPr="000305FE">
              <w:rPr>
                <w:rFonts w:ascii="Apple Chancery" w:hAnsi="Apple Chancery" w:cs="Apple Chancery"/>
              </w:rPr>
              <w:t>Trains</w:t>
            </w:r>
            <w:r w:rsidR="008E5767" w:rsidRPr="000305FE">
              <w:rPr>
                <w:rFonts w:ascii="Apple Chancery" w:hAnsi="Apple Chancery" w:cs="Apple Chancery"/>
              </w:rPr>
              <w:t xml:space="preserve"> him how to watch animals</w:t>
            </w:r>
          </w:p>
        </w:tc>
        <w:tc>
          <w:tcPr>
            <w:tcW w:w="4067" w:type="dxa"/>
          </w:tcPr>
          <w:p w14:paraId="4147C492" w14:textId="77777777" w:rsidR="00132051" w:rsidRPr="000305FE" w:rsidRDefault="008E5767" w:rsidP="00D35258">
            <w:pPr>
              <w:spacing w:line="276" w:lineRule="auto"/>
              <w:rPr>
                <w:rFonts w:ascii="Apple Chancery" w:hAnsi="Apple Chancery" w:cs="Apple Chancery"/>
              </w:rPr>
            </w:pPr>
            <w:r w:rsidRPr="000305FE">
              <w:rPr>
                <w:rFonts w:ascii="Apple Chancery" w:hAnsi="Apple Chancery" w:cs="Apple Chancery"/>
              </w:rPr>
              <w:t>Sea horses swim in seaweed and deep pools</w:t>
            </w:r>
          </w:p>
        </w:tc>
        <w:tc>
          <w:tcPr>
            <w:tcW w:w="810" w:type="dxa"/>
          </w:tcPr>
          <w:p w14:paraId="794CE2BD" w14:textId="77777777" w:rsidR="00132051" w:rsidRPr="000305FE" w:rsidRDefault="008E5767" w:rsidP="00D35258">
            <w:pPr>
              <w:spacing w:line="276" w:lineRule="auto"/>
              <w:rPr>
                <w:rFonts w:ascii="Apple Chancery" w:hAnsi="Apple Chancery"/>
              </w:rPr>
            </w:pPr>
            <w:r w:rsidRPr="000305FE">
              <w:rPr>
                <w:rFonts w:ascii="Apple Chancery" w:hAnsi="Apple Chancery"/>
              </w:rPr>
              <w:t>161</w:t>
            </w:r>
          </w:p>
        </w:tc>
      </w:tr>
      <w:tr w:rsidR="00132051" w:rsidRPr="004372ED" w14:paraId="0A309333" w14:textId="77777777">
        <w:tc>
          <w:tcPr>
            <w:tcW w:w="4629" w:type="dxa"/>
          </w:tcPr>
          <w:p w14:paraId="35E8363F" w14:textId="77777777" w:rsidR="00132051" w:rsidRPr="000305FE" w:rsidRDefault="00132051" w:rsidP="00D35258">
            <w:pPr>
              <w:spacing w:line="276" w:lineRule="auto"/>
              <w:rPr>
                <w:rFonts w:ascii="Apple Chancery" w:hAnsi="Apple Chancery" w:cs="Apple Chancery"/>
              </w:rPr>
            </w:pPr>
            <w:r w:rsidRPr="000305FE">
              <w:rPr>
                <w:rFonts w:ascii="Apple Chancery" w:hAnsi="Apple Chancery" w:cs="Apple Chancery"/>
              </w:rPr>
              <w:t>Takes Taro out in boat</w:t>
            </w:r>
          </w:p>
          <w:p w14:paraId="2875ED26" w14:textId="77777777" w:rsidR="00692BCB" w:rsidRPr="000305FE" w:rsidRDefault="00692BCB" w:rsidP="00D35258">
            <w:pPr>
              <w:spacing w:line="276" w:lineRule="auto"/>
              <w:rPr>
                <w:rFonts w:ascii="Apple Chancery" w:hAnsi="Apple Chancery" w:cs="Apple Chancery"/>
              </w:rPr>
            </w:pPr>
          </w:p>
        </w:tc>
        <w:tc>
          <w:tcPr>
            <w:tcW w:w="4067" w:type="dxa"/>
          </w:tcPr>
          <w:p w14:paraId="4F17919D" w14:textId="77777777" w:rsidR="00132051" w:rsidRPr="000305FE" w:rsidRDefault="00BF697A" w:rsidP="00D35258">
            <w:pPr>
              <w:spacing w:line="276" w:lineRule="auto"/>
              <w:rPr>
                <w:rFonts w:ascii="Apple Chancery" w:hAnsi="Apple Chancery" w:cs="Apple Chancery"/>
              </w:rPr>
            </w:pPr>
            <w:r w:rsidRPr="000305FE">
              <w:rPr>
                <w:rFonts w:ascii="Apple Chancery" w:hAnsi="Apple Chancery" w:cs="Apple Chancery"/>
              </w:rPr>
              <w:t xml:space="preserve"> That whales swim with their babies</w:t>
            </w:r>
          </w:p>
        </w:tc>
        <w:tc>
          <w:tcPr>
            <w:tcW w:w="810" w:type="dxa"/>
          </w:tcPr>
          <w:p w14:paraId="563A0076" w14:textId="77777777" w:rsidR="00132051" w:rsidRPr="000305FE" w:rsidRDefault="004A547A" w:rsidP="00D35258">
            <w:pPr>
              <w:spacing w:line="276" w:lineRule="auto"/>
              <w:rPr>
                <w:rFonts w:ascii="Apple Chancery" w:hAnsi="Apple Chancery"/>
              </w:rPr>
            </w:pPr>
            <w:r w:rsidRPr="000305FE">
              <w:rPr>
                <w:rFonts w:ascii="Apple Chancery" w:hAnsi="Apple Chancery"/>
              </w:rPr>
              <w:t>168</w:t>
            </w:r>
          </w:p>
        </w:tc>
      </w:tr>
      <w:tr w:rsidR="00132051" w:rsidRPr="004372ED" w14:paraId="68A21316" w14:textId="77777777">
        <w:tc>
          <w:tcPr>
            <w:tcW w:w="4629" w:type="dxa"/>
          </w:tcPr>
          <w:p w14:paraId="048BC753" w14:textId="77777777" w:rsidR="00132051" w:rsidRPr="000305FE" w:rsidRDefault="00551B3F" w:rsidP="00D35258">
            <w:pPr>
              <w:spacing w:line="276" w:lineRule="auto"/>
              <w:rPr>
                <w:rFonts w:ascii="Apple Chancery" w:hAnsi="Apple Chancery" w:cs="Apple Chancery"/>
              </w:rPr>
            </w:pPr>
            <w:r w:rsidRPr="000305FE">
              <w:rPr>
                <w:rFonts w:ascii="Apple Chancery" w:hAnsi="Apple Chancery" w:cs="Apple Chancery"/>
              </w:rPr>
              <w:t>Shows</w:t>
            </w:r>
            <w:r w:rsidR="008E5767" w:rsidRPr="000305FE">
              <w:rPr>
                <w:rFonts w:ascii="Apple Chancery" w:hAnsi="Apple Chancery" w:cs="Apple Chancery"/>
              </w:rPr>
              <w:t xml:space="preserve"> him how to sweep the beach</w:t>
            </w:r>
          </w:p>
          <w:p w14:paraId="016A6CAF" w14:textId="77777777" w:rsidR="00692BCB" w:rsidRPr="000305FE" w:rsidRDefault="00692BCB" w:rsidP="00D35258">
            <w:pPr>
              <w:spacing w:line="276" w:lineRule="auto"/>
              <w:rPr>
                <w:rFonts w:ascii="Apple Chancery" w:hAnsi="Apple Chancery" w:cs="Apple Chancery"/>
              </w:rPr>
            </w:pPr>
          </w:p>
        </w:tc>
        <w:tc>
          <w:tcPr>
            <w:tcW w:w="4067" w:type="dxa"/>
          </w:tcPr>
          <w:p w14:paraId="6AD82B85" w14:textId="77777777" w:rsidR="00132051" w:rsidRPr="000305FE" w:rsidRDefault="008E5767" w:rsidP="00D35258">
            <w:pPr>
              <w:spacing w:line="276" w:lineRule="auto"/>
              <w:rPr>
                <w:rFonts w:ascii="Apple Chancery" w:hAnsi="Apple Chancery" w:cs="Apple Chancery"/>
              </w:rPr>
            </w:pPr>
            <w:r w:rsidRPr="000305FE">
              <w:rPr>
                <w:rFonts w:ascii="Apple Chancery" w:hAnsi="Apple Chancery" w:cs="Apple Chancery"/>
              </w:rPr>
              <w:t>How to make the beach safe for turtles</w:t>
            </w:r>
          </w:p>
        </w:tc>
        <w:tc>
          <w:tcPr>
            <w:tcW w:w="810" w:type="dxa"/>
          </w:tcPr>
          <w:p w14:paraId="020A8522" w14:textId="77777777" w:rsidR="00132051" w:rsidRPr="000305FE" w:rsidRDefault="008E5767" w:rsidP="00D35258">
            <w:pPr>
              <w:spacing w:line="276" w:lineRule="auto"/>
              <w:rPr>
                <w:rFonts w:ascii="Apple Chancery" w:hAnsi="Apple Chancery"/>
              </w:rPr>
            </w:pPr>
            <w:r w:rsidRPr="000305FE">
              <w:rPr>
                <w:rFonts w:ascii="Apple Chancery" w:hAnsi="Apple Chancery"/>
              </w:rPr>
              <w:t>164</w:t>
            </w:r>
          </w:p>
        </w:tc>
      </w:tr>
      <w:tr w:rsidR="008E5767" w:rsidRPr="004372ED" w14:paraId="654A89AE" w14:textId="77777777">
        <w:tc>
          <w:tcPr>
            <w:tcW w:w="4629" w:type="dxa"/>
          </w:tcPr>
          <w:p w14:paraId="2CC31381" w14:textId="77777777" w:rsidR="008E5767" w:rsidRPr="000305FE" w:rsidRDefault="00BF697A" w:rsidP="00D35258">
            <w:pPr>
              <w:spacing w:line="276" w:lineRule="auto"/>
              <w:rPr>
                <w:rFonts w:ascii="Apple Chancery" w:hAnsi="Apple Chancery" w:cs="Apple Chancery"/>
              </w:rPr>
            </w:pPr>
            <w:r w:rsidRPr="000305FE">
              <w:rPr>
                <w:rFonts w:ascii="Apple Chancery" w:hAnsi="Apple Chancery" w:cs="Apple Chancery"/>
              </w:rPr>
              <w:t>Makes Taro sit and watch</w:t>
            </w:r>
          </w:p>
          <w:p w14:paraId="52D0048B" w14:textId="77777777" w:rsidR="00692BCB" w:rsidRPr="000305FE" w:rsidRDefault="00692BCB" w:rsidP="00D35258">
            <w:pPr>
              <w:spacing w:line="276" w:lineRule="auto"/>
              <w:rPr>
                <w:rFonts w:ascii="Apple Chancery" w:hAnsi="Apple Chancery" w:cs="Apple Chancery"/>
              </w:rPr>
            </w:pPr>
          </w:p>
        </w:tc>
        <w:tc>
          <w:tcPr>
            <w:tcW w:w="4067" w:type="dxa"/>
          </w:tcPr>
          <w:p w14:paraId="114B29AE" w14:textId="77777777" w:rsidR="008E5767" w:rsidRPr="000305FE" w:rsidRDefault="00BF697A" w:rsidP="00D35258">
            <w:pPr>
              <w:spacing w:line="276" w:lineRule="auto"/>
              <w:rPr>
                <w:rFonts w:ascii="Apple Chancery" w:hAnsi="Apple Chancery" w:cs="Apple Chancery"/>
              </w:rPr>
            </w:pPr>
            <w:r w:rsidRPr="000305FE">
              <w:rPr>
                <w:rFonts w:ascii="Apple Chancery" w:hAnsi="Apple Chancery" w:cs="Apple Chancery"/>
              </w:rPr>
              <w:t>How turtles lay their eggs</w:t>
            </w:r>
          </w:p>
        </w:tc>
        <w:tc>
          <w:tcPr>
            <w:tcW w:w="810" w:type="dxa"/>
          </w:tcPr>
          <w:p w14:paraId="0B8AC23E" w14:textId="77777777" w:rsidR="008E5767" w:rsidRPr="000305FE" w:rsidRDefault="00BF697A" w:rsidP="00D35258">
            <w:pPr>
              <w:spacing w:line="276" w:lineRule="auto"/>
              <w:rPr>
                <w:rFonts w:ascii="Apple Chancery" w:hAnsi="Apple Chancery"/>
              </w:rPr>
            </w:pPr>
            <w:r w:rsidRPr="000305FE">
              <w:rPr>
                <w:rFonts w:ascii="Apple Chancery" w:hAnsi="Apple Chancery"/>
              </w:rPr>
              <w:t>172</w:t>
            </w:r>
          </w:p>
        </w:tc>
      </w:tr>
    </w:tbl>
    <w:p w14:paraId="7790CB26" w14:textId="77777777" w:rsidR="00F12749" w:rsidRPr="004372ED" w:rsidRDefault="00F12749" w:rsidP="00F12749">
      <w:pPr>
        <w:spacing w:line="276" w:lineRule="auto"/>
      </w:pPr>
    </w:p>
    <w:p w14:paraId="08CE6313" w14:textId="77777777" w:rsidR="00767C4B" w:rsidRDefault="00767C4B" w:rsidP="00C8788F">
      <w:pPr>
        <w:rPr>
          <w:rFonts w:ascii="Comic Sans MS" w:hAnsi="Comic Sans MS"/>
        </w:rPr>
      </w:pPr>
    </w:p>
    <w:p w14:paraId="70BB8386" w14:textId="77777777" w:rsidR="00C8788F" w:rsidRPr="000305FE" w:rsidRDefault="00C8788F" w:rsidP="00C8788F">
      <w:pPr>
        <w:rPr>
          <w:rFonts w:cs="Apple Chancery"/>
        </w:rPr>
      </w:pPr>
      <w:r w:rsidRPr="000305FE">
        <w:rPr>
          <w:rFonts w:cs="Apple Chancery"/>
        </w:rPr>
        <w:t>Additional notes to the teacher about this piece:</w:t>
      </w:r>
    </w:p>
    <w:p w14:paraId="64B1B1A6" w14:textId="77777777" w:rsidR="00341EB3" w:rsidRPr="000305FE" w:rsidRDefault="000305FE" w:rsidP="00EF427D">
      <w:pPr>
        <w:pStyle w:val="ListParagraph"/>
        <w:numPr>
          <w:ilvl w:val="0"/>
          <w:numId w:val="13"/>
        </w:numPr>
        <w:rPr>
          <w:rFonts w:cs="Apple Chancery"/>
        </w:rPr>
      </w:pPr>
      <w:r>
        <w:rPr>
          <w:rFonts w:cs="Apple Chancery"/>
        </w:rPr>
        <w:t>Students’ w</w:t>
      </w:r>
      <w:r w:rsidR="00341EB3" w:rsidRPr="000305FE">
        <w:rPr>
          <w:rFonts w:cs="Apple Chancery"/>
        </w:rPr>
        <w:t>riting piece may not include all of the above pieces of evidence.</w:t>
      </w:r>
    </w:p>
    <w:p w14:paraId="0FF924D2" w14:textId="77777777" w:rsidR="008564D4" w:rsidRPr="000305FE" w:rsidRDefault="008564D4" w:rsidP="00EF427D">
      <w:pPr>
        <w:pStyle w:val="ListParagraph"/>
        <w:numPr>
          <w:ilvl w:val="0"/>
          <w:numId w:val="13"/>
        </w:numPr>
      </w:pPr>
      <w:r w:rsidRPr="000305FE">
        <w:rPr>
          <w:rFonts w:cs="Apple Chancery"/>
        </w:rPr>
        <w:t xml:space="preserve">Consider asking your students “How do you think Taro will become a teacher like Jiro-San?” Lead a </w:t>
      </w:r>
      <w:r w:rsidRPr="000305FE">
        <w:rPr>
          <w:rFonts w:cs="Apple Chancery"/>
          <w:b/>
        </w:rPr>
        <w:t xml:space="preserve">discussion </w:t>
      </w:r>
      <w:r w:rsidRPr="000305FE">
        <w:rPr>
          <w:rFonts w:cs="Apple Chancery"/>
        </w:rPr>
        <w:t>to help students improve and expand their conclusion</w:t>
      </w:r>
      <w:r w:rsidRPr="000305FE">
        <w:t>.</w:t>
      </w:r>
    </w:p>
    <w:p w14:paraId="640634E6" w14:textId="77777777" w:rsidR="00373A13" w:rsidRDefault="00373A13" w:rsidP="00373A13">
      <w:pPr>
        <w:spacing w:line="276" w:lineRule="auto"/>
        <w:ind w:left="360"/>
        <w:rPr>
          <w:i/>
          <w:sz w:val="32"/>
          <w:szCs w:val="32"/>
        </w:rPr>
      </w:pPr>
    </w:p>
    <w:p w14:paraId="5D2846A0" w14:textId="77777777" w:rsidR="007867A6" w:rsidRDefault="007867A6" w:rsidP="00373A13">
      <w:pPr>
        <w:spacing w:line="276" w:lineRule="auto"/>
        <w:ind w:left="360"/>
        <w:jc w:val="center"/>
        <w:rPr>
          <w:i/>
          <w:sz w:val="32"/>
          <w:szCs w:val="32"/>
        </w:rPr>
      </w:pPr>
    </w:p>
    <w:p w14:paraId="6D2A579E" w14:textId="77777777" w:rsidR="007867A6" w:rsidRDefault="007867A6" w:rsidP="00373A13">
      <w:pPr>
        <w:spacing w:line="276" w:lineRule="auto"/>
        <w:ind w:left="360"/>
        <w:jc w:val="center"/>
        <w:rPr>
          <w:i/>
          <w:sz w:val="32"/>
          <w:szCs w:val="32"/>
        </w:rPr>
      </w:pPr>
    </w:p>
    <w:p w14:paraId="0C702D08" w14:textId="77777777" w:rsidR="007867A6" w:rsidRDefault="007867A6" w:rsidP="00373A13">
      <w:pPr>
        <w:spacing w:line="276" w:lineRule="auto"/>
        <w:ind w:left="360"/>
        <w:jc w:val="center"/>
        <w:rPr>
          <w:i/>
          <w:sz w:val="32"/>
          <w:szCs w:val="32"/>
        </w:rPr>
      </w:pPr>
    </w:p>
    <w:p w14:paraId="467C3D49" w14:textId="77777777" w:rsidR="007867A6" w:rsidRDefault="007867A6" w:rsidP="00373A13">
      <w:pPr>
        <w:spacing w:line="276" w:lineRule="auto"/>
        <w:ind w:left="360"/>
        <w:jc w:val="center"/>
        <w:rPr>
          <w:i/>
          <w:sz w:val="32"/>
          <w:szCs w:val="32"/>
        </w:rPr>
      </w:pPr>
    </w:p>
    <w:p w14:paraId="2747E7E5" w14:textId="77777777" w:rsidR="007867A6" w:rsidRDefault="007867A6" w:rsidP="00373A13">
      <w:pPr>
        <w:spacing w:line="276" w:lineRule="auto"/>
        <w:ind w:left="360"/>
        <w:jc w:val="center"/>
        <w:rPr>
          <w:i/>
          <w:sz w:val="32"/>
          <w:szCs w:val="32"/>
        </w:rPr>
      </w:pPr>
    </w:p>
    <w:p w14:paraId="0C9815E2" w14:textId="77777777" w:rsidR="000305FE" w:rsidRDefault="000305FE" w:rsidP="00373A13">
      <w:pPr>
        <w:spacing w:line="276" w:lineRule="auto"/>
        <w:ind w:left="360"/>
        <w:jc w:val="center"/>
        <w:rPr>
          <w:i/>
          <w:sz w:val="32"/>
          <w:szCs w:val="32"/>
        </w:rPr>
      </w:pPr>
    </w:p>
    <w:p w14:paraId="418C42D6" w14:textId="77777777" w:rsidR="000305FE" w:rsidRDefault="000305FE" w:rsidP="00373A13">
      <w:pPr>
        <w:spacing w:line="276" w:lineRule="auto"/>
        <w:ind w:left="360"/>
        <w:jc w:val="center"/>
        <w:rPr>
          <w:i/>
          <w:sz w:val="32"/>
          <w:szCs w:val="32"/>
        </w:rPr>
      </w:pPr>
    </w:p>
    <w:p w14:paraId="3CECED60" w14:textId="79D66090" w:rsidR="000305FE" w:rsidRDefault="000305FE" w:rsidP="00373A13">
      <w:pPr>
        <w:spacing w:line="276" w:lineRule="auto"/>
        <w:ind w:left="360"/>
        <w:jc w:val="center"/>
        <w:rPr>
          <w:i/>
          <w:sz w:val="32"/>
          <w:szCs w:val="32"/>
        </w:rPr>
      </w:pPr>
    </w:p>
    <w:p w14:paraId="30437B56" w14:textId="77777777" w:rsidR="0031163F" w:rsidRDefault="0031163F" w:rsidP="00373A13">
      <w:pPr>
        <w:spacing w:line="276" w:lineRule="auto"/>
        <w:ind w:left="360"/>
        <w:jc w:val="center"/>
        <w:rPr>
          <w:i/>
          <w:sz w:val="32"/>
          <w:szCs w:val="32"/>
        </w:rPr>
      </w:pPr>
    </w:p>
    <w:p w14:paraId="685B4959" w14:textId="77777777" w:rsidR="000305FE" w:rsidRDefault="000305FE" w:rsidP="00373A13">
      <w:pPr>
        <w:spacing w:line="276" w:lineRule="auto"/>
        <w:ind w:left="360"/>
        <w:jc w:val="center"/>
        <w:rPr>
          <w:i/>
          <w:sz w:val="32"/>
          <w:szCs w:val="32"/>
        </w:rPr>
      </w:pPr>
    </w:p>
    <w:p w14:paraId="1119D47F" w14:textId="77777777" w:rsidR="000305FE" w:rsidRDefault="000305FE" w:rsidP="00373A13">
      <w:pPr>
        <w:spacing w:line="276" w:lineRule="auto"/>
        <w:ind w:left="360"/>
        <w:jc w:val="center"/>
        <w:rPr>
          <w:i/>
          <w:sz w:val="32"/>
          <w:szCs w:val="32"/>
        </w:rPr>
      </w:pPr>
    </w:p>
    <w:p w14:paraId="26F9B49A" w14:textId="77777777" w:rsidR="007867A6" w:rsidRDefault="007867A6" w:rsidP="00373A13">
      <w:pPr>
        <w:spacing w:line="276" w:lineRule="auto"/>
        <w:ind w:left="360"/>
        <w:jc w:val="center"/>
        <w:rPr>
          <w:i/>
          <w:sz w:val="32"/>
          <w:szCs w:val="32"/>
        </w:rPr>
      </w:pPr>
    </w:p>
    <w:p w14:paraId="54922EB8" w14:textId="77777777" w:rsidR="000305FE" w:rsidRPr="000305FE" w:rsidRDefault="000305FE" w:rsidP="000305FE">
      <w:pPr>
        <w:spacing w:line="276" w:lineRule="auto"/>
        <w:jc w:val="center"/>
        <w:rPr>
          <w:b/>
          <w:i/>
          <w:sz w:val="28"/>
          <w:szCs w:val="32"/>
        </w:rPr>
      </w:pPr>
      <w:r w:rsidRPr="000305FE">
        <w:rPr>
          <w:b/>
          <w:i/>
          <w:sz w:val="28"/>
          <w:szCs w:val="32"/>
        </w:rPr>
        <w:lastRenderedPageBreak/>
        <w:t>Writing Sample</w:t>
      </w:r>
    </w:p>
    <w:p w14:paraId="07171A38" w14:textId="77777777" w:rsidR="000305FE" w:rsidRDefault="000305FE" w:rsidP="000305FE">
      <w:pPr>
        <w:spacing w:line="276" w:lineRule="auto"/>
        <w:jc w:val="center"/>
        <w:rPr>
          <w:i/>
        </w:rPr>
      </w:pPr>
    </w:p>
    <w:p w14:paraId="1C5593DD" w14:textId="77777777" w:rsidR="000305FE" w:rsidRPr="00726CBE" w:rsidRDefault="000305FE" w:rsidP="000305FE">
      <w:pPr>
        <w:spacing w:line="276" w:lineRule="auto"/>
        <w:jc w:val="center"/>
        <w:rPr>
          <w:i/>
        </w:rPr>
      </w:pPr>
      <w:r>
        <w:rPr>
          <w:i/>
        </w:rPr>
        <w:t>NOTE: T</w:t>
      </w:r>
      <w:r w:rsidRPr="00726CBE">
        <w:rPr>
          <w:i/>
        </w:rPr>
        <w:t xml:space="preserve">his is for the teacher’s use only, not for students. The purpose is to show the teacher what the final piece might look like when students have completed their work. </w:t>
      </w:r>
    </w:p>
    <w:p w14:paraId="1A163DA2" w14:textId="77777777" w:rsidR="00373A13" w:rsidRDefault="00373A13" w:rsidP="00373A13">
      <w:pPr>
        <w:spacing w:line="276" w:lineRule="auto"/>
        <w:rPr>
          <w:i/>
        </w:rPr>
      </w:pPr>
    </w:p>
    <w:p w14:paraId="62473A1B" w14:textId="77777777" w:rsidR="00EF427D" w:rsidRPr="00C51CC3" w:rsidRDefault="00EF427D" w:rsidP="007867A6">
      <w:pPr>
        <w:spacing w:line="360" w:lineRule="auto"/>
        <w:ind w:left="360" w:firstLine="360"/>
        <w:rPr>
          <w:rFonts w:ascii="Comic Sans MS" w:hAnsi="Comic Sans MS"/>
          <w:color w:val="0070C0"/>
          <w:sz w:val="28"/>
          <w:szCs w:val="28"/>
        </w:rPr>
      </w:pPr>
      <w:r>
        <w:t xml:space="preserve">In the story </w:t>
      </w:r>
      <w:r w:rsidR="00692BCB">
        <w:t>“</w:t>
      </w:r>
      <w:r w:rsidRPr="00692BCB">
        <w:t>Turtle Bay</w:t>
      </w:r>
      <w:r w:rsidR="00692BCB">
        <w:t>”</w:t>
      </w:r>
      <w:r w:rsidR="000305FE">
        <w:t xml:space="preserve">, </w:t>
      </w:r>
      <w:r>
        <w:rPr>
          <w:rFonts w:asciiTheme="minorHAnsi" w:hAnsiTheme="minorHAnsi" w:cstheme="minorHAnsi"/>
        </w:rPr>
        <w:t xml:space="preserve">a boy named Taro helps Jiro-San, a wise old man, clean up the beach for the giant sea turtles that swim ashore to lay their eggs. </w:t>
      </w:r>
      <w:r w:rsidRPr="00EF427D">
        <w:t xml:space="preserve">Jiro-San does many different things to help Taro learn </w:t>
      </w:r>
      <w:r w:rsidR="00BF697A">
        <w:t>all about animals in the sea</w:t>
      </w:r>
      <w:r w:rsidRPr="00EF427D">
        <w:t>.</w:t>
      </w:r>
      <w:r>
        <w:t xml:space="preserve"> </w:t>
      </w:r>
    </w:p>
    <w:p w14:paraId="618CF7DF" w14:textId="77777777" w:rsidR="00373A13" w:rsidRDefault="00EF427D" w:rsidP="007867A6">
      <w:pPr>
        <w:spacing w:line="360" w:lineRule="auto"/>
        <w:ind w:left="360"/>
      </w:pPr>
      <w:r>
        <w:tab/>
        <w:t xml:space="preserve">At the beginning of the story Jiro-San shows Taro how </w:t>
      </w:r>
      <w:r w:rsidR="00BF697A">
        <w:t>t</w:t>
      </w:r>
      <w:r w:rsidR="000305FE">
        <w:t>o feed crabs with pieces of rotte</w:t>
      </w:r>
      <w:r w:rsidR="00BF697A">
        <w:t>n fish</w:t>
      </w:r>
      <w:r w:rsidR="00551B3F">
        <w:t>. He trains Taro ho</w:t>
      </w:r>
      <w:r w:rsidR="00BF697A">
        <w:t>w to wat</w:t>
      </w:r>
      <w:r w:rsidR="00551B3F">
        <w:t>ch seahorses swim in the seaweed</w:t>
      </w:r>
      <w:r w:rsidR="00BF697A">
        <w:t xml:space="preserve"> and deep pools. Jiro-San takes Taro out in his boat to watch for his friends. The</w:t>
      </w:r>
      <w:r w:rsidR="00551B3F">
        <w:t>y</w:t>
      </w:r>
      <w:r w:rsidR="00BF697A">
        <w:t xml:space="preserve"> watch a mothe</w:t>
      </w:r>
      <w:r w:rsidR="00551B3F">
        <w:t>r</w:t>
      </w:r>
      <w:r w:rsidR="00BF697A">
        <w:t xml:space="preserve"> whale swim with her baby calf. He shows Taro how to sweep the beach to get rid of the broken glass and ru</w:t>
      </w:r>
      <w:r w:rsidR="000305FE">
        <w:t>b</w:t>
      </w:r>
      <w:r w:rsidR="00BF697A">
        <w:t>bish left there by people during the day. Taro learns that this is how to make the beach safe for the turtles. Jiro-San makes Taro sit quietly and watch the turtles as they come ashore. Taro learns how turtles dig holes to lay their eggs and then cover them up with sand to hide them.</w:t>
      </w:r>
    </w:p>
    <w:p w14:paraId="780E0C96" w14:textId="77777777" w:rsidR="00341EB3" w:rsidRPr="00EF427D" w:rsidRDefault="00551B3F" w:rsidP="007867A6">
      <w:pPr>
        <w:spacing w:line="360" w:lineRule="auto"/>
        <w:ind w:left="360"/>
      </w:pPr>
      <w:r>
        <w:tab/>
        <w:t>Jiro-San teaches</w:t>
      </w:r>
      <w:r w:rsidR="00BF697A">
        <w:t xml:space="preserve"> Taro many things about the animals in the sea and how to care for them. I think Jiro-San will keep teaching Taro about the animals in the sea. Maybe Taro will teach his sister too. Together they can all learn about the animals and help keep them safe.</w:t>
      </w:r>
    </w:p>
    <w:p w14:paraId="4E05C9E2" w14:textId="77777777" w:rsidR="00373A13" w:rsidRPr="00373A13" w:rsidRDefault="00373A13" w:rsidP="00373A13">
      <w:pPr>
        <w:jc w:val="center"/>
        <w:rPr>
          <w:rFonts w:ascii="Bradley Hand ITC" w:hAnsi="Bradley Hand ITC"/>
          <w:b/>
          <w:color w:val="FF0000"/>
          <w:sz w:val="28"/>
          <w:szCs w:val="28"/>
        </w:rPr>
      </w:pPr>
    </w:p>
    <w:p w14:paraId="4F1EB273" w14:textId="2BC6444C" w:rsidR="0031163F" w:rsidRDefault="0031163F">
      <w:pPr>
        <w:rPr>
          <w:rFonts w:ascii="Bradley Hand ITC" w:hAnsi="Bradley Hand ITC"/>
          <w:b/>
          <w:sz w:val="28"/>
          <w:szCs w:val="28"/>
        </w:rPr>
      </w:pPr>
      <w:r>
        <w:rPr>
          <w:rFonts w:ascii="Bradley Hand ITC" w:hAnsi="Bradley Hand ITC"/>
          <w:b/>
          <w:sz w:val="28"/>
          <w:szCs w:val="28"/>
        </w:rPr>
        <w:br w:type="page"/>
      </w:r>
    </w:p>
    <w:p w14:paraId="3AC1D982" w14:textId="77777777" w:rsidR="0031163F" w:rsidRDefault="0031163F" w:rsidP="0031163F">
      <w:pPr>
        <w:jc w:val="center"/>
        <w:rPr>
          <w:rFonts w:cstheme="minorHAnsi"/>
          <w:sz w:val="36"/>
          <w:szCs w:val="36"/>
        </w:rPr>
      </w:pPr>
      <w:r w:rsidRPr="00C35538">
        <w:rPr>
          <w:rFonts w:cstheme="minorHAnsi"/>
          <w:sz w:val="36"/>
          <w:szCs w:val="36"/>
        </w:rPr>
        <w:lastRenderedPageBreak/>
        <w:t xml:space="preserve">Supports for English Language Learners (ELLs) to use with </w:t>
      </w:r>
    </w:p>
    <w:p w14:paraId="039ADFD4" w14:textId="39C22E56" w:rsidR="0031163F" w:rsidRDefault="0031163F" w:rsidP="0031163F">
      <w:pPr>
        <w:jc w:val="center"/>
        <w:rPr>
          <w:rFonts w:cstheme="minorHAnsi"/>
          <w:sz w:val="36"/>
          <w:szCs w:val="36"/>
        </w:rPr>
      </w:pPr>
      <w:r w:rsidRPr="00C35538">
        <w:rPr>
          <w:rFonts w:cstheme="minorHAnsi"/>
          <w:sz w:val="36"/>
          <w:szCs w:val="36"/>
        </w:rPr>
        <w:t>Basal Alignment Project Lessons</w:t>
      </w:r>
    </w:p>
    <w:p w14:paraId="69787879" w14:textId="77777777" w:rsidR="0031163F" w:rsidRPr="00C35538" w:rsidRDefault="0031163F" w:rsidP="0031163F">
      <w:pPr>
        <w:jc w:val="center"/>
        <w:rPr>
          <w:rFonts w:cstheme="minorHAnsi"/>
          <w:sz w:val="36"/>
          <w:szCs w:val="36"/>
        </w:rPr>
      </w:pPr>
    </w:p>
    <w:p w14:paraId="67897CD7" w14:textId="4DB2B4FD" w:rsidR="0031163F" w:rsidRDefault="0031163F" w:rsidP="0031163F">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5BD6317D" w14:textId="77777777" w:rsidR="0031163F" w:rsidRPr="00887983" w:rsidRDefault="0031163F" w:rsidP="0031163F">
      <w:pPr>
        <w:rPr>
          <w:rFonts w:cstheme="minorHAnsi"/>
        </w:rPr>
      </w:pPr>
    </w:p>
    <w:p w14:paraId="2087201F" w14:textId="77777777" w:rsidR="0031163F" w:rsidRPr="00BB4479" w:rsidRDefault="0031163F" w:rsidP="0031163F">
      <w:pPr>
        <w:rPr>
          <w:rFonts w:cstheme="minorHAnsi"/>
          <w:b/>
          <w:sz w:val="28"/>
          <w:szCs w:val="28"/>
        </w:rPr>
      </w:pPr>
      <w:r w:rsidRPr="00C35538">
        <w:rPr>
          <w:rFonts w:cstheme="minorHAnsi"/>
          <w:b/>
          <w:sz w:val="28"/>
          <w:szCs w:val="28"/>
        </w:rPr>
        <w:t xml:space="preserve">Before the reading:  </w:t>
      </w:r>
    </w:p>
    <w:p w14:paraId="7AE7FAD5" w14:textId="77777777" w:rsidR="0031163F" w:rsidRPr="00C35538" w:rsidRDefault="0031163F" w:rsidP="0031163F">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308EB8B6" w14:textId="77777777" w:rsidR="0031163F" w:rsidRPr="00C35538" w:rsidRDefault="0031163F" w:rsidP="0031163F">
      <w:pPr>
        <w:pStyle w:val="ListParagraph"/>
        <w:rPr>
          <w:rFonts w:cstheme="minorHAnsi"/>
        </w:rPr>
      </w:pPr>
    </w:p>
    <w:p w14:paraId="6E50F75B" w14:textId="77777777" w:rsidR="0031163F" w:rsidRDefault="0031163F" w:rsidP="0031163F">
      <w:pPr>
        <w:pStyle w:val="ListParagraph"/>
        <w:numPr>
          <w:ilvl w:val="0"/>
          <w:numId w:val="21"/>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332E44B6" w14:textId="77777777" w:rsidR="0031163F" w:rsidRPr="00C35538" w:rsidRDefault="0031163F" w:rsidP="0031163F">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110ECE44" w14:textId="77777777" w:rsidR="0031163F" w:rsidRDefault="0031163F" w:rsidP="0031163F">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000BB982" w14:textId="77777777" w:rsidR="0031163F" w:rsidRDefault="0031163F" w:rsidP="0031163F">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5CD8698C" w14:textId="77777777" w:rsidR="0031163F" w:rsidRDefault="0031163F" w:rsidP="0031163F">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7555F7F9" w14:textId="77777777" w:rsidR="0031163F" w:rsidRDefault="0031163F" w:rsidP="0031163F">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w:t>
      </w:r>
      <w:proofErr w:type="gramStart"/>
      <w:r>
        <w:rPr>
          <w:rFonts w:cstheme="minorHAnsi"/>
        </w:rPr>
        <w:t>glossaries.</w:t>
      </w:r>
      <w:proofErr w:type="gramEnd"/>
      <w:r>
        <w:rPr>
          <w:rFonts w:cstheme="minorHAnsi"/>
        </w:rPr>
        <w:t xml:space="preserve">  </w:t>
      </w:r>
    </w:p>
    <w:p w14:paraId="7E170A4F" w14:textId="77777777" w:rsidR="0031163F" w:rsidRDefault="0031163F" w:rsidP="0031163F">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54F36678" w14:textId="77777777" w:rsidR="0031163F" w:rsidRDefault="0031163F" w:rsidP="0031163F">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2" w:name="_Hlk525125549"/>
    </w:p>
    <w:p w14:paraId="18AEE77B" w14:textId="77777777" w:rsidR="0031163F" w:rsidRPr="00887983" w:rsidRDefault="0031163F" w:rsidP="0031163F">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08F32404" w14:textId="77777777" w:rsidR="0031163F" w:rsidRPr="00BA3B4C" w:rsidRDefault="0031163F" w:rsidP="0031163F">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72B9681F" w14:textId="77777777" w:rsidR="0031163F" w:rsidRDefault="0031163F" w:rsidP="0031163F">
      <w:pPr>
        <w:pStyle w:val="ListParagraph"/>
        <w:ind w:left="1440"/>
        <w:rPr>
          <w:rFonts w:cstheme="minorHAnsi"/>
        </w:rPr>
      </w:pPr>
    </w:p>
    <w:p w14:paraId="4DDC4FB8" w14:textId="77777777" w:rsidR="0031163F" w:rsidRPr="00580EBE" w:rsidRDefault="0031163F" w:rsidP="0031163F">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17EB1366" w14:textId="77777777" w:rsidR="0031163F" w:rsidRDefault="0031163F" w:rsidP="0031163F">
      <w:pPr>
        <w:pStyle w:val="ListParagraph"/>
        <w:rPr>
          <w:rFonts w:cstheme="minorHAnsi"/>
          <w:b/>
        </w:rPr>
      </w:pPr>
    </w:p>
    <w:p w14:paraId="3053E375" w14:textId="77777777" w:rsidR="0031163F" w:rsidRDefault="0031163F" w:rsidP="0031163F">
      <w:pPr>
        <w:pStyle w:val="ListParagraph"/>
        <w:rPr>
          <w:rFonts w:cstheme="minorHAnsi"/>
          <w:b/>
        </w:rPr>
      </w:pPr>
      <w:r>
        <w:rPr>
          <w:rFonts w:cstheme="minorHAnsi"/>
          <w:b/>
        </w:rPr>
        <w:t xml:space="preserve">Examples of Activities:  </w:t>
      </w:r>
    </w:p>
    <w:p w14:paraId="1D49CA36" w14:textId="77777777" w:rsidR="0031163F" w:rsidRPr="00580EBE" w:rsidRDefault="0031163F" w:rsidP="0031163F">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32DF30C4" w14:textId="77777777" w:rsidR="0031163F" w:rsidRPr="00580EBE" w:rsidRDefault="0031163F" w:rsidP="0031163F">
      <w:pPr>
        <w:pStyle w:val="ListParagraph"/>
        <w:numPr>
          <w:ilvl w:val="0"/>
          <w:numId w:val="22"/>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375E9D0E" w14:textId="77777777" w:rsidR="0031163F" w:rsidRPr="00BB4479" w:rsidRDefault="0031163F" w:rsidP="0031163F">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43BBF15C" w14:textId="77777777" w:rsidR="0031163F" w:rsidRDefault="0031163F" w:rsidP="0031163F">
      <w:pPr>
        <w:pStyle w:val="ListParagraph"/>
        <w:rPr>
          <w:rFonts w:cstheme="minorHAnsi"/>
        </w:rPr>
      </w:pPr>
    </w:p>
    <w:p w14:paraId="1C273702" w14:textId="77777777" w:rsidR="0031163F" w:rsidRDefault="0031163F" w:rsidP="0031163F">
      <w:pPr>
        <w:rPr>
          <w:rFonts w:cstheme="minorHAnsi"/>
          <w:b/>
        </w:rPr>
      </w:pPr>
      <w:r w:rsidRPr="00580EBE">
        <w:rPr>
          <w:rFonts w:cstheme="minorHAnsi"/>
          <w:b/>
          <w:sz w:val="28"/>
          <w:szCs w:val="28"/>
        </w:rPr>
        <w:t>During reading</w:t>
      </w:r>
      <w:r>
        <w:rPr>
          <w:rFonts w:cstheme="minorHAnsi"/>
          <w:b/>
        </w:rPr>
        <w:t xml:space="preserve">:  </w:t>
      </w:r>
    </w:p>
    <w:p w14:paraId="27760060" w14:textId="77777777" w:rsidR="0031163F" w:rsidRDefault="0031163F" w:rsidP="0031163F">
      <w:pPr>
        <w:pStyle w:val="ListParagraph"/>
        <w:rPr>
          <w:rFonts w:cstheme="minorHAnsi"/>
        </w:rPr>
      </w:pPr>
    </w:p>
    <w:p w14:paraId="74F922A3" w14:textId="77777777" w:rsidR="0031163F" w:rsidRDefault="0031163F" w:rsidP="0031163F">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14B2B729" w14:textId="77777777" w:rsidR="0031163F" w:rsidRDefault="0031163F" w:rsidP="0031163F">
      <w:pPr>
        <w:pStyle w:val="ListParagraph"/>
        <w:rPr>
          <w:rFonts w:cstheme="minorHAnsi"/>
        </w:rPr>
      </w:pPr>
    </w:p>
    <w:p w14:paraId="272961C2" w14:textId="77777777" w:rsidR="0031163F" w:rsidRDefault="0031163F" w:rsidP="0031163F">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79981C5A" w14:textId="77777777" w:rsidR="0031163F" w:rsidRDefault="0031163F" w:rsidP="0031163F">
      <w:pPr>
        <w:pStyle w:val="ListParagraph"/>
        <w:rPr>
          <w:rFonts w:cstheme="minorHAnsi"/>
        </w:rPr>
      </w:pPr>
    </w:p>
    <w:p w14:paraId="5B849078" w14:textId="77777777" w:rsidR="0031163F" w:rsidRDefault="0031163F" w:rsidP="0031163F">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7A73B77" w14:textId="77777777" w:rsidR="0031163F" w:rsidRDefault="0031163F" w:rsidP="0031163F">
      <w:pPr>
        <w:pStyle w:val="ListParagraph"/>
        <w:rPr>
          <w:rFonts w:cstheme="minorHAnsi"/>
        </w:rPr>
      </w:pPr>
    </w:p>
    <w:p w14:paraId="35A0FEFA" w14:textId="77777777" w:rsidR="0031163F" w:rsidRDefault="0031163F" w:rsidP="0031163F">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7C627FE1" w14:textId="77777777" w:rsidR="0031163F" w:rsidRDefault="0031163F" w:rsidP="0031163F">
      <w:pPr>
        <w:pStyle w:val="ListParagraph"/>
        <w:rPr>
          <w:rFonts w:cstheme="minorHAnsi"/>
        </w:rPr>
      </w:pPr>
    </w:p>
    <w:p w14:paraId="69D0CA61" w14:textId="77777777" w:rsidR="0031163F" w:rsidRPr="002822BB" w:rsidRDefault="0031163F" w:rsidP="0031163F">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09F0DDF5" w14:textId="77777777" w:rsidR="0031163F" w:rsidRDefault="0031163F" w:rsidP="0031163F">
      <w:pPr>
        <w:pStyle w:val="ListParagraph"/>
        <w:rPr>
          <w:rFonts w:cstheme="minorHAnsi"/>
          <w:b/>
        </w:rPr>
      </w:pPr>
      <w:r>
        <w:rPr>
          <w:rFonts w:cstheme="minorHAnsi"/>
          <w:b/>
        </w:rPr>
        <w:t xml:space="preserve">Examples of Activities:  </w:t>
      </w:r>
    </w:p>
    <w:p w14:paraId="787FB700" w14:textId="77777777" w:rsidR="0031163F" w:rsidRDefault="0031163F" w:rsidP="0031163F">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569C6147" w14:textId="77777777" w:rsidR="0031163F" w:rsidRDefault="0031163F" w:rsidP="0031163F">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484CB862" w14:textId="77777777" w:rsidR="0031163F" w:rsidRDefault="0031163F" w:rsidP="0031163F">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424A6E67" w14:textId="77777777" w:rsidR="0031163F" w:rsidRDefault="0031163F" w:rsidP="0031163F">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3C7A475A" w14:textId="77777777" w:rsidR="0031163F" w:rsidRDefault="0031163F" w:rsidP="0031163F">
      <w:pPr>
        <w:pStyle w:val="ListParagraph"/>
        <w:rPr>
          <w:rFonts w:cstheme="minorHAnsi"/>
        </w:rPr>
      </w:pPr>
    </w:p>
    <w:p w14:paraId="3A100AAF" w14:textId="77777777" w:rsidR="0031163F" w:rsidRDefault="0031163F" w:rsidP="0031163F">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14769DE4" w14:textId="77777777" w:rsidR="0031163F" w:rsidRDefault="0031163F" w:rsidP="0031163F">
      <w:pPr>
        <w:pStyle w:val="ListParagraph"/>
        <w:rPr>
          <w:rFonts w:cstheme="minorHAnsi"/>
        </w:rPr>
      </w:pPr>
      <w:r>
        <w:rPr>
          <w:rFonts w:cstheme="minorHAnsi"/>
          <w:b/>
        </w:rPr>
        <w:t>Examples of Activities:</w:t>
      </w:r>
      <w:r>
        <w:rPr>
          <w:rFonts w:cstheme="minorHAnsi"/>
        </w:rPr>
        <w:t xml:space="preserve">  </w:t>
      </w:r>
    </w:p>
    <w:p w14:paraId="2593DDCA" w14:textId="77777777" w:rsidR="0031163F" w:rsidRDefault="0031163F" w:rsidP="0031163F">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34B05D6F" w14:textId="77777777" w:rsidR="0031163F" w:rsidRDefault="0031163F" w:rsidP="0031163F">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6CFD3700" w14:textId="77777777" w:rsidR="0031163F" w:rsidRPr="003A0E41" w:rsidRDefault="0031163F" w:rsidP="0031163F">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4933E65F" w14:textId="77777777" w:rsidR="0031163F" w:rsidRDefault="0031163F" w:rsidP="0031163F">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6719AF97" w14:textId="77777777" w:rsidR="0031163F" w:rsidRDefault="0031163F" w:rsidP="0031163F">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5F720EF7" w14:textId="77777777" w:rsidR="0031163F" w:rsidRPr="0059018A" w:rsidRDefault="0031163F" w:rsidP="0031163F">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35B51523" w14:textId="77777777" w:rsidR="0031163F" w:rsidRPr="00782445" w:rsidRDefault="0031163F" w:rsidP="0031163F">
      <w:pPr>
        <w:pStyle w:val="ListParagraph"/>
        <w:rPr>
          <w:rFonts w:cstheme="minorHAnsi"/>
          <w:b/>
        </w:rPr>
      </w:pPr>
    </w:p>
    <w:p w14:paraId="7EF8BFC5" w14:textId="77777777" w:rsidR="0031163F" w:rsidRPr="00FA3362" w:rsidRDefault="0031163F" w:rsidP="0031163F">
      <w:pPr>
        <w:rPr>
          <w:rFonts w:cstheme="minorHAnsi"/>
          <w:b/>
          <w:sz w:val="28"/>
          <w:szCs w:val="28"/>
        </w:rPr>
      </w:pPr>
      <w:r w:rsidRPr="00FA3362">
        <w:rPr>
          <w:rFonts w:cstheme="minorHAnsi"/>
          <w:b/>
          <w:sz w:val="28"/>
          <w:szCs w:val="28"/>
        </w:rPr>
        <w:t xml:space="preserve">After reading:  </w:t>
      </w:r>
    </w:p>
    <w:p w14:paraId="27E1E387" w14:textId="77777777" w:rsidR="0031163F" w:rsidRDefault="0031163F" w:rsidP="0031163F">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FE2685E" w14:textId="77777777" w:rsidR="0031163F" w:rsidRPr="00A63EAE" w:rsidRDefault="0031163F" w:rsidP="0031163F">
      <w:pPr>
        <w:pStyle w:val="ListParagraph"/>
        <w:spacing w:line="256" w:lineRule="auto"/>
        <w:rPr>
          <w:rFonts w:cstheme="minorHAnsi"/>
        </w:rPr>
      </w:pPr>
    </w:p>
    <w:p w14:paraId="4BCAAC13" w14:textId="77777777" w:rsidR="0031163F" w:rsidRDefault="0031163F" w:rsidP="0031163F">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39382B25" w14:textId="77777777" w:rsidR="0031163F" w:rsidRDefault="0031163F" w:rsidP="0031163F">
      <w:pPr>
        <w:pStyle w:val="ListParagraph"/>
        <w:rPr>
          <w:rFonts w:cstheme="minorHAnsi"/>
        </w:rPr>
      </w:pPr>
    </w:p>
    <w:p w14:paraId="3ADC06E7" w14:textId="77777777" w:rsidR="0031163F" w:rsidRPr="00FA3362" w:rsidRDefault="0031163F" w:rsidP="0031163F">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2601AB4E" w14:textId="77777777" w:rsidR="0031163F" w:rsidRDefault="0031163F" w:rsidP="0031163F">
      <w:pPr>
        <w:pStyle w:val="ListParagraph"/>
        <w:rPr>
          <w:rFonts w:cstheme="minorHAnsi"/>
        </w:rPr>
      </w:pPr>
    </w:p>
    <w:p w14:paraId="29158B94" w14:textId="77777777" w:rsidR="0031163F" w:rsidRPr="00FA3362" w:rsidRDefault="0031163F" w:rsidP="0031163F">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3A98881B" w14:textId="77777777" w:rsidR="0031163F" w:rsidRPr="00FA3362" w:rsidRDefault="0031163F" w:rsidP="0031163F">
      <w:pPr>
        <w:pStyle w:val="ListParagraph"/>
        <w:rPr>
          <w:rFonts w:cstheme="minorHAnsi"/>
          <w:b/>
        </w:rPr>
      </w:pPr>
    </w:p>
    <w:p w14:paraId="08AA3766" w14:textId="77777777" w:rsidR="0031163F" w:rsidRPr="00FA3362" w:rsidRDefault="0031163F" w:rsidP="0031163F">
      <w:pPr>
        <w:pStyle w:val="ListParagraph"/>
        <w:rPr>
          <w:rFonts w:cstheme="minorHAnsi"/>
          <w:b/>
        </w:rPr>
      </w:pPr>
      <w:r w:rsidRPr="00FA3362">
        <w:rPr>
          <w:rFonts w:cstheme="minorHAnsi"/>
          <w:b/>
        </w:rPr>
        <w:t xml:space="preserve">Examples of activities: </w:t>
      </w:r>
    </w:p>
    <w:p w14:paraId="051BF164" w14:textId="77777777" w:rsidR="0031163F" w:rsidRDefault="0031163F" w:rsidP="0031163F">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C0838AF" w14:textId="77777777" w:rsidR="0031163F" w:rsidRDefault="0031163F" w:rsidP="0031163F">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027363A0" w14:textId="77777777" w:rsidR="0031163F" w:rsidRDefault="0031163F" w:rsidP="0031163F">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1FC1A0A2" w14:textId="77777777" w:rsidR="0031163F" w:rsidRDefault="0031163F" w:rsidP="0031163F">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23C2079" w14:textId="77777777" w:rsidR="0031163F" w:rsidRPr="00AC4FB6" w:rsidRDefault="0031163F" w:rsidP="0031163F">
      <w:pPr>
        <w:pStyle w:val="ListParagraph"/>
        <w:ind w:left="1440"/>
        <w:rPr>
          <w:rFonts w:cstheme="minorHAnsi"/>
        </w:rPr>
      </w:pPr>
    </w:p>
    <w:p w14:paraId="37B6A696" w14:textId="77777777" w:rsidR="0031163F" w:rsidRDefault="0031163F" w:rsidP="0031163F">
      <w:pPr>
        <w:pStyle w:val="ListParagraph"/>
        <w:numPr>
          <w:ilvl w:val="0"/>
          <w:numId w:val="18"/>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7521A028" w14:textId="77777777" w:rsidR="0031163F" w:rsidRPr="00A63EAE" w:rsidRDefault="0031163F" w:rsidP="0031163F">
      <w:pPr>
        <w:pStyle w:val="ListParagraph"/>
        <w:rPr>
          <w:rFonts w:cstheme="minorHAnsi"/>
        </w:rPr>
      </w:pPr>
    </w:p>
    <w:p w14:paraId="260A0C4E" w14:textId="77777777" w:rsidR="0031163F" w:rsidRDefault="0031163F" w:rsidP="0031163F">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6A86C3DB" w14:textId="77777777" w:rsidR="0031163F" w:rsidRDefault="0031163F" w:rsidP="0031163F">
      <w:pPr>
        <w:pStyle w:val="ListParagraph"/>
        <w:rPr>
          <w:rFonts w:cstheme="minorHAnsi"/>
          <w:b/>
        </w:rPr>
      </w:pPr>
    </w:p>
    <w:p w14:paraId="4F149940" w14:textId="77777777" w:rsidR="0031163F" w:rsidRDefault="0031163F" w:rsidP="0031163F">
      <w:pPr>
        <w:pStyle w:val="ListParagraph"/>
        <w:rPr>
          <w:rFonts w:cstheme="minorHAnsi"/>
        </w:rPr>
      </w:pPr>
      <w:r>
        <w:rPr>
          <w:rFonts w:cstheme="minorHAnsi"/>
          <w:b/>
        </w:rPr>
        <w:t>Examples of Activities:</w:t>
      </w:r>
      <w:r>
        <w:rPr>
          <w:rFonts w:cstheme="minorHAnsi"/>
        </w:rPr>
        <w:t xml:space="preserve"> </w:t>
      </w:r>
    </w:p>
    <w:p w14:paraId="64480D48" w14:textId="77777777" w:rsidR="0031163F" w:rsidRDefault="0031163F" w:rsidP="0031163F">
      <w:pPr>
        <w:pStyle w:val="ListParagraph"/>
        <w:numPr>
          <w:ilvl w:val="0"/>
          <w:numId w:val="26"/>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3B32659D" w14:textId="77777777" w:rsidR="0031163F" w:rsidRDefault="0031163F" w:rsidP="0031163F">
      <w:pPr>
        <w:pStyle w:val="ListParagraph"/>
        <w:numPr>
          <w:ilvl w:val="0"/>
          <w:numId w:val="26"/>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17710570" w14:textId="77777777" w:rsidR="0031163F" w:rsidRDefault="0031163F" w:rsidP="0031163F">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65EA6583" w14:textId="77777777" w:rsidR="0031163F" w:rsidRPr="00911037" w:rsidRDefault="0031163F" w:rsidP="0031163F">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1E4A57EC" w14:textId="3AD57D01" w:rsidR="00823FF4" w:rsidRPr="0031163F" w:rsidRDefault="0031163F" w:rsidP="0031163F">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823FF4" w:rsidRPr="0031163F"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20000287" w:usb1="00000000"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972A66"/>
    <w:multiLevelType w:val="hybridMultilevel"/>
    <w:tmpl w:val="2AC67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4B563C6"/>
    <w:multiLevelType w:val="hybridMultilevel"/>
    <w:tmpl w:val="FEC8F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4169DF"/>
    <w:multiLevelType w:val="hybridMultilevel"/>
    <w:tmpl w:val="F0CA0FB6"/>
    <w:lvl w:ilvl="0" w:tplc="5B068724">
      <w:start w:val="4"/>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CF64C72"/>
    <w:multiLevelType w:val="hybridMultilevel"/>
    <w:tmpl w:val="C8808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5"/>
  </w:num>
  <w:num w:numId="3">
    <w:abstractNumId w:val="19"/>
  </w:num>
  <w:num w:numId="4">
    <w:abstractNumId w:val="25"/>
  </w:num>
  <w:num w:numId="5">
    <w:abstractNumId w:val="0"/>
  </w:num>
  <w:num w:numId="6">
    <w:abstractNumId w:val="6"/>
  </w:num>
  <w:num w:numId="7">
    <w:abstractNumId w:val="11"/>
  </w:num>
  <w:num w:numId="8">
    <w:abstractNumId w:val="12"/>
  </w:num>
  <w:num w:numId="9">
    <w:abstractNumId w:val="27"/>
  </w:num>
  <w:num w:numId="10">
    <w:abstractNumId w:val="4"/>
  </w:num>
  <w:num w:numId="11">
    <w:abstractNumId w:val="8"/>
  </w:num>
  <w:num w:numId="12">
    <w:abstractNumId w:val="17"/>
  </w:num>
  <w:num w:numId="13">
    <w:abstractNumId w:val="10"/>
  </w:num>
  <w:num w:numId="14">
    <w:abstractNumId w:val="28"/>
  </w:num>
  <w:num w:numId="15">
    <w:abstractNumId w:val="7"/>
  </w:num>
  <w:num w:numId="16">
    <w:abstractNumId w:val="9"/>
  </w:num>
  <w:num w:numId="17">
    <w:abstractNumId w:val="5"/>
  </w:num>
  <w:num w:numId="18">
    <w:abstractNumId w:val="14"/>
  </w:num>
  <w:num w:numId="19">
    <w:abstractNumId w:val="23"/>
  </w:num>
  <w:num w:numId="20">
    <w:abstractNumId w:val="22"/>
  </w:num>
  <w:num w:numId="21">
    <w:abstractNumId w:val="1"/>
  </w:num>
  <w:num w:numId="22">
    <w:abstractNumId w:val="3"/>
  </w:num>
  <w:num w:numId="23">
    <w:abstractNumId w:val="24"/>
  </w:num>
  <w:num w:numId="24">
    <w:abstractNumId w:val="13"/>
  </w:num>
  <w:num w:numId="25">
    <w:abstractNumId w:val="26"/>
  </w:num>
  <w:num w:numId="26">
    <w:abstractNumId w:val="18"/>
  </w:num>
  <w:num w:numId="27">
    <w:abstractNumId w:val="2"/>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05FE"/>
    <w:rsid w:val="00036659"/>
    <w:rsid w:val="000562D7"/>
    <w:rsid w:val="00056426"/>
    <w:rsid w:val="000807FA"/>
    <w:rsid w:val="00086D50"/>
    <w:rsid w:val="000A6136"/>
    <w:rsid w:val="000B28D1"/>
    <w:rsid w:val="000D1308"/>
    <w:rsid w:val="000D28C6"/>
    <w:rsid w:val="000D4E90"/>
    <w:rsid w:val="000D7977"/>
    <w:rsid w:val="0012405B"/>
    <w:rsid w:val="00124F0D"/>
    <w:rsid w:val="001253A3"/>
    <w:rsid w:val="00126738"/>
    <w:rsid w:val="00132051"/>
    <w:rsid w:val="001366C1"/>
    <w:rsid w:val="00144147"/>
    <w:rsid w:val="00152032"/>
    <w:rsid w:val="001547B0"/>
    <w:rsid w:val="00186B22"/>
    <w:rsid w:val="00187633"/>
    <w:rsid w:val="001959A1"/>
    <w:rsid w:val="00196573"/>
    <w:rsid w:val="001A393D"/>
    <w:rsid w:val="001A3F7F"/>
    <w:rsid w:val="001B527C"/>
    <w:rsid w:val="001C323B"/>
    <w:rsid w:val="001D0865"/>
    <w:rsid w:val="00201048"/>
    <w:rsid w:val="002032BD"/>
    <w:rsid w:val="00203669"/>
    <w:rsid w:val="00231CD0"/>
    <w:rsid w:val="00242883"/>
    <w:rsid w:val="002439E2"/>
    <w:rsid w:val="00244B63"/>
    <w:rsid w:val="002514FD"/>
    <w:rsid w:val="002534A2"/>
    <w:rsid w:val="00267CFB"/>
    <w:rsid w:val="00280D21"/>
    <w:rsid w:val="002872E0"/>
    <w:rsid w:val="00297012"/>
    <w:rsid w:val="002A3704"/>
    <w:rsid w:val="002B192E"/>
    <w:rsid w:val="002C160B"/>
    <w:rsid w:val="002C1E0C"/>
    <w:rsid w:val="002C3309"/>
    <w:rsid w:val="002C542F"/>
    <w:rsid w:val="002C679C"/>
    <w:rsid w:val="002E6D8A"/>
    <w:rsid w:val="002F3F4D"/>
    <w:rsid w:val="002F6F58"/>
    <w:rsid w:val="003018DF"/>
    <w:rsid w:val="00302C73"/>
    <w:rsid w:val="0031163F"/>
    <w:rsid w:val="003213A3"/>
    <w:rsid w:val="00324D7A"/>
    <w:rsid w:val="00327541"/>
    <w:rsid w:val="0034141E"/>
    <w:rsid w:val="00341EB3"/>
    <w:rsid w:val="00343E7E"/>
    <w:rsid w:val="00357E6F"/>
    <w:rsid w:val="00373A13"/>
    <w:rsid w:val="00376214"/>
    <w:rsid w:val="00376950"/>
    <w:rsid w:val="003848C1"/>
    <w:rsid w:val="00394321"/>
    <w:rsid w:val="00397C25"/>
    <w:rsid w:val="003A09E2"/>
    <w:rsid w:val="003B37C7"/>
    <w:rsid w:val="003C1EA6"/>
    <w:rsid w:val="003C3CD2"/>
    <w:rsid w:val="003C5A3A"/>
    <w:rsid w:val="003C6F47"/>
    <w:rsid w:val="003D0494"/>
    <w:rsid w:val="003D183B"/>
    <w:rsid w:val="003D4AC0"/>
    <w:rsid w:val="003D532B"/>
    <w:rsid w:val="003E2967"/>
    <w:rsid w:val="003E2C34"/>
    <w:rsid w:val="003F22D0"/>
    <w:rsid w:val="003F5747"/>
    <w:rsid w:val="00414AA4"/>
    <w:rsid w:val="00415A45"/>
    <w:rsid w:val="004207A5"/>
    <w:rsid w:val="004333B5"/>
    <w:rsid w:val="004372ED"/>
    <w:rsid w:val="00446B86"/>
    <w:rsid w:val="00455940"/>
    <w:rsid w:val="004713AE"/>
    <w:rsid w:val="004735E3"/>
    <w:rsid w:val="00475E86"/>
    <w:rsid w:val="004A0D5A"/>
    <w:rsid w:val="004A1C28"/>
    <w:rsid w:val="004A547A"/>
    <w:rsid w:val="004A6D5D"/>
    <w:rsid w:val="004A7914"/>
    <w:rsid w:val="004B5C19"/>
    <w:rsid w:val="004C5FFC"/>
    <w:rsid w:val="004E48DE"/>
    <w:rsid w:val="004F2660"/>
    <w:rsid w:val="004F623C"/>
    <w:rsid w:val="005030CD"/>
    <w:rsid w:val="00507DA0"/>
    <w:rsid w:val="0051359B"/>
    <w:rsid w:val="00522836"/>
    <w:rsid w:val="00531D3F"/>
    <w:rsid w:val="00551B3F"/>
    <w:rsid w:val="00552F30"/>
    <w:rsid w:val="00561C97"/>
    <w:rsid w:val="00567A1F"/>
    <w:rsid w:val="00577FB4"/>
    <w:rsid w:val="00580F3B"/>
    <w:rsid w:val="005939C9"/>
    <w:rsid w:val="005B0AA6"/>
    <w:rsid w:val="005B4CA6"/>
    <w:rsid w:val="005C5578"/>
    <w:rsid w:val="005D13CE"/>
    <w:rsid w:val="005D67DE"/>
    <w:rsid w:val="005E20ED"/>
    <w:rsid w:val="005E636F"/>
    <w:rsid w:val="005F0D52"/>
    <w:rsid w:val="005F1409"/>
    <w:rsid w:val="005F34DC"/>
    <w:rsid w:val="0061192D"/>
    <w:rsid w:val="00627C4A"/>
    <w:rsid w:val="0064182F"/>
    <w:rsid w:val="00642B1A"/>
    <w:rsid w:val="006508BC"/>
    <w:rsid w:val="00653EE2"/>
    <w:rsid w:val="006552C9"/>
    <w:rsid w:val="00660FA8"/>
    <w:rsid w:val="006706CF"/>
    <w:rsid w:val="00682171"/>
    <w:rsid w:val="00686898"/>
    <w:rsid w:val="00692BCB"/>
    <w:rsid w:val="00692DBA"/>
    <w:rsid w:val="0069398A"/>
    <w:rsid w:val="006B329F"/>
    <w:rsid w:val="006B495C"/>
    <w:rsid w:val="006C0E3C"/>
    <w:rsid w:val="006D1CC6"/>
    <w:rsid w:val="006D374D"/>
    <w:rsid w:val="006E750A"/>
    <w:rsid w:val="006F5F6C"/>
    <w:rsid w:val="007047BF"/>
    <w:rsid w:val="00706448"/>
    <w:rsid w:val="00725F44"/>
    <w:rsid w:val="007419FA"/>
    <w:rsid w:val="00745DB4"/>
    <w:rsid w:val="00767C4B"/>
    <w:rsid w:val="007700CF"/>
    <w:rsid w:val="007741A6"/>
    <w:rsid w:val="007757C1"/>
    <w:rsid w:val="007867A6"/>
    <w:rsid w:val="00792CE3"/>
    <w:rsid w:val="00794D18"/>
    <w:rsid w:val="007C5E71"/>
    <w:rsid w:val="007C6D5B"/>
    <w:rsid w:val="007D08F3"/>
    <w:rsid w:val="007E6249"/>
    <w:rsid w:val="007F78C6"/>
    <w:rsid w:val="00823FF4"/>
    <w:rsid w:val="00841A22"/>
    <w:rsid w:val="0084575B"/>
    <w:rsid w:val="008544BF"/>
    <w:rsid w:val="008564D4"/>
    <w:rsid w:val="00865230"/>
    <w:rsid w:val="008717C2"/>
    <w:rsid w:val="00871895"/>
    <w:rsid w:val="00880BD3"/>
    <w:rsid w:val="00885F18"/>
    <w:rsid w:val="008876F9"/>
    <w:rsid w:val="00890B05"/>
    <w:rsid w:val="00891C0C"/>
    <w:rsid w:val="008A02E6"/>
    <w:rsid w:val="008A75B3"/>
    <w:rsid w:val="008C61A6"/>
    <w:rsid w:val="008E0C73"/>
    <w:rsid w:val="008E5767"/>
    <w:rsid w:val="008F3526"/>
    <w:rsid w:val="009014C2"/>
    <w:rsid w:val="00913741"/>
    <w:rsid w:val="00920888"/>
    <w:rsid w:val="0092189D"/>
    <w:rsid w:val="00924194"/>
    <w:rsid w:val="009276D9"/>
    <w:rsid w:val="009359B3"/>
    <w:rsid w:val="00952986"/>
    <w:rsid w:val="00955B7C"/>
    <w:rsid w:val="00957A7F"/>
    <w:rsid w:val="00965276"/>
    <w:rsid w:val="00970835"/>
    <w:rsid w:val="0099550D"/>
    <w:rsid w:val="009A01EB"/>
    <w:rsid w:val="009A28BD"/>
    <w:rsid w:val="009A67A2"/>
    <w:rsid w:val="009C1F2B"/>
    <w:rsid w:val="009C7E6E"/>
    <w:rsid w:val="009D01F5"/>
    <w:rsid w:val="009D7C85"/>
    <w:rsid w:val="009E5CA5"/>
    <w:rsid w:val="009F733B"/>
    <w:rsid w:val="009F7C3A"/>
    <w:rsid w:val="00A037CC"/>
    <w:rsid w:val="00A04B70"/>
    <w:rsid w:val="00A14929"/>
    <w:rsid w:val="00A2532C"/>
    <w:rsid w:val="00A2577C"/>
    <w:rsid w:val="00A44C68"/>
    <w:rsid w:val="00A576CB"/>
    <w:rsid w:val="00A84232"/>
    <w:rsid w:val="00A946DE"/>
    <w:rsid w:val="00AA3FFD"/>
    <w:rsid w:val="00AA60DE"/>
    <w:rsid w:val="00AB66A0"/>
    <w:rsid w:val="00AC0917"/>
    <w:rsid w:val="00AD29F4"/>
    <w:rsid w:val="00AE2341"/>
    <w:rsid w:val="00AF161F"/>
    <w:rsid w:val="00AF6AD3"/>
    <w:rsid w:val="00B23756"/>
    <w:rsid w:val="00B237B7"/>
    <w:rsid w:val="00B251D0"/>
    <w:rsid w:val="00B25A47"/>
    <w:rsid w:val="00B41B2C"/>
    <w:rsid w:val="00B428A7"/>
    <w:rsid w:val="00B503A3"/>
    <w:rsid w:val="00B6015D"/>
    <w:rsid w:val="00B642A5"/>
    <w:rsid w:val="00B6450E"/>
    <w:rsid w:val="00B707D4"/>
    <w:rsid w:val="00B72BC3"/>
    <w:rsid w:val="00B77B72"/>
    <w:rsid w:val="00B77D8F"/>
    <w:rsid w:val="00B81019"/>
    <w:rsid w:val="00BA35EB"/>
    <w:rsid w:val="00BB75DA"/>
    <w:rsid w:val="00BC40B6"/>
    <w:rsid w:val="00BD25C7"/>
    <w:rsid w:val="00BD7696"/>
    <w:rsid w:val="00BE3034"/>
    <w:rsid w:val="00BF697A"/>
    <w:rsid w:val="00C066E1"/>
    <w:rsid w:val="00C10E8F"/>
    <w:rsid w:val="00C12974"/>
    <w:rsid w:val="00C2039A"/>
    <w:rsid w:val="00C21058"/>
    <w:rsid w:val="00C33266"/>
    <w:rsid w:val="00C332FB"/>
    <w:rsid w:val="00C413AB"/>
    <w:rsid w:val="00C51CC3"/>
    <w:rsid w:val="00C57F33"/>
    <w:rsid w:val="00C650B0"/>
    <w:rsid w:val="00C71979"/>
    <w:rsid w:val="00C76E58"/>
    <w:rsid w:val="00C8327A"/>
    <w:rsid w:val="00C8788F"/>
    <w:rsid w:val="00C91408"/>
    <w:rsid w:val="00C941A0"/>
    <w:rsid w:val="00CA6DB3"/>
    <w:rsid w:val="00CC12DA"/>
    <w:rsid w:val="00CC25EF"/>
    <w:rsid w:val="00CD1783"/>
    <w:rsid w:val="00CE7705"/>
    <w:rsid w:val="00CF32C9"/>
    <w:rsid w:val="00CF7868"/>
    <w:rsid w:val="00D20FC4"/>
    <w:rsid w:val="00D2278C"/>
    <w:rsid w:val="00D35258"/>
    <w:rsid w:val="00D431B4"/>
    <w:rsid w:val="00D44C06"/>
    <w:rsid w:val="00D46731"/>
    <w:rsid w:val="00D61A8E"/>
    <w:rsid w:val="00D636EC"/>
    <w:rsid w:val="00D64EA3"/>
    <w:rsid w:val="00D70332"/>
    <w:rsid w:val="00D708D7"/>
    <w:rsid w:val="00D775E9"/>
    <w:rsid w:val="00D808CC"/>
    <w:rsid w:val="00DA0011"/>
    <w:rsid w:val="00DB3D6D"/>
    <w:rsid w:val="00DC28AF"/>
    <w:rsid w:val="00DF715D"/>
    <w:rsid w:val="00E01B89"/>
    <w:rsid w:val="00E06B92"/>
    <w:rsid w:val="00E174EA"/>
    <w:rsid w:val="00E31084"/>
    <w:rsid w:val="00E36977"/>
    <w:rsid w:val="00E45629"/>
    <w:rsid w:val="00E50525"/>
    <w:rsid w:val="00E6481F"/>
    <w:rsid w:val="00E703C6"/>
    <w:rsid w:val="00E7670A"/>
    <w:rsid w:val="00E86F53"/>
    <w:rsid w:val="00E973B1"/>
    <w:rsid w:val="00EA1112"/>
    <w:rsid w:val="00EA2BE1"/>
    <w:rsid w:val="00EB49C4"/>
    <w:rsid w:val="00EC2467"/>
    <w:rsid w:val="00EC66A3"/>
    <w:rsid w:val="00ED4A8D"/>
    <w:rsid w:val="00ED7CE6"/>
    <w:rsid w:val="00EF04BD"/>
    <w:rsid w:val="00EF2CFB"/>
    <w:rsid w:val="00EF427D"/>
    <w:rsid w:val="00EF6914"/>
    <w:rsid w:val="00F12749"/>
    <w:rsid w:val="00F137A2"/>
    <w:rsid w:val="00F151A9"/>
    <w:rsid w:val="00F25151"/>
    <w:rsid w:val="00F261D0"/>
    <w:rsid w:val="00F34608"/>
    <w:rsid w:val="00F352E5"/>
    <w:rsid w:val="00F35E89"/>
    <w:rsid w:val="00F42281"/>
    <w:rsid w:val="00F44B24"/>
    <w:rsid w:val="00F5430E"/>
    <w:rsid w:val="00F551E5"/>
    <w:rsid w:val="00F5623A"/>
    <w:rsid w:val="00F61D7A"/>
    <w:rsid w:val="00F71467"/>
    <w:rsid w:val="00F74FC6"/>
    <w:rsid w:val="00F8685D"/>
    <w:rsid w:val="00F87C2F"/>
    <w:rsid w:val="00FA3461"/>
    <w:rsid w:val="00FA392F"/>
    <w:rsid w:val="00FA6FAA"/>
    <w:rsid w:val="00FE09D4"/>
    <w:rsid w:val="00FE3771"/>
    <w:rsid w:val="00FE53BB"/>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4734538"/>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A1112"/>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116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EEB4-27DB-47DC-BE6F-87C270AB3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2702</Words>
  <Characters>15404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Office 2004 Test Drive User</dc:creator>
  <cp:lastModifiedBy>Lorraine Farquharson</cp:lastModifiedBy>
  <cp:revision>2</cp:revision>
  <dcterms:created xsi:type="dcterms:W3CDTF">2019-01-07T19:08:00Z</dcterms:created>
  <dcterms:modified xsi:type="dcterms:W3CDTF">2019-01-07T19:08:00Z</dcterms:modified>
</cp:coreProperties>
</file>