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448" w:rsidRPr="004372ED" w:rsidRDefault="00891C0C" w:rsidP="00891C0C">
      <w:pPr>
        <w:spacing w:line="276" w:lineRule="auto"/>
        <w:jc w:val="center"/>
        <w:rPr>
          <w:rFonts w:ascii="Arial Black" w:hAnsi="Arial Black"/>
          <w:b/>
          <w:sz w:val="28"/>
          <w:szCs w:val="28"/>
        </w:rPr>
      </w:pPr>
      <w:r w:rsidRPr="004372ED">
        <w:rPr>
          <w:rFonts w:ascii="Arial Black" w:hAnsi="Arial Black"/>
          <w:b/>
          <w:sz w:val="28"/>
          <w:szCs w:val="28"/>
        </w:rPr>
        <w:t>Think and Write!</w:t>
      </w:r>
    </w:p>
    <w:p w:rsidR="00891C0C" w:rsidRPr="004372ED" w:rsidRDefault="00891C0C" w:rsidP="00891C0C">
      <w:pPr>
        <w:spacing w:line="276" w:lineRule="auto"/>
        <w:jc w:val="center"/>
        <w:rPr>
          <w:sz w:val="16"/>
          <w:szCs w:val="16"/>
        </w:rPr>
      </w:pPr>
      <w:r w:rsidRPr="004372ED">
        <w:rPr>
          <w:sz w:val="16"/>
          <w:szCs w:val="16"/>
        </w:rPr>
        <w:t>Day 1</w:t>
      </w:r>
    </w:p>
    <w:p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008010CD">
        <w:rPr>
          <w:szCs w:val="24"/>
        </w:rPr>
        <w:t xml:space="preserve">                      </w:t>
      </w:r>
      <w:r w:rsidRPr="004372ED">
        <w:rPr>
          <w:szCs w:val="24"/>
        </w:rPr>
        <w:t>Date</w:t>
      </w:r>
    </w:p>
    <w:p w:rsidR="00010628" w:rsidRPr="004372ED" w:rsidRDefault="00010628" w:rsidP="00010628">
      <w:pPr>
        <w:spacing w:line="276" w:lineRule="auto"/>
        <w:rPr>
          <w:szCs w:val="24"/>
        </w:rPr>
      </w:pPr>
      <w:r w:rsidRPr="004372ED">
        <w:rPr>
          <w:szCs w:val="24"/>
        </w:rPr>
        <w:t>Title of story</w:t>
      </w:r>
      <w:r w:rsidR="002B192E" w:rsidRPr="004372ED">
        <w:rPr>
          <w:szCs w:val="24"/>
        </w:rPr>
        <w:t xml:space="preserve"> </w:t>
      </w:r>
      <w:r w:rsidR="002B192E" w:rsidRPr="004372ED">
        <w:rPr>
          <w:b/>
          <w:szCs w:val="24"/>
        </w:rPr>
        <w:t>“</w:t>
      </w:r>
      <w:r w:rsidR="00981907">
        <w:rPr>
          <w:b/>
          <w:szCs w:val="24"/>
        </w:rPr>
        <w:t>The Night of San Juan</w:t>
      </w:r>
      <w:r w:rsidR="002B192E" w:rsidRPr="004372ED">
        <w:rPr>
          <w:b/>
          <w:szCs w:val="24"/>
        </w:rPr>
        <w:t>”</w:t>
      </w:r>
    </w:p>
    <w:p w:rsidR="00010628" w:rsidRPr="004372ED" w:rsidRDefault="00010628" w:rsidP="00010628">
      <w:pPr>
        <w:spacing w:line="276" w:lineRule="auto"/>
        <w:rPr>
          <w:szCs w:val="24"/>
        </w:rPr>
      </w:pPr>
    </w:p>
    <w:p w:rsidR="00010628" w:rsidRDefault="009C3569" w:rsidP="00010628">
      <w:pPr>
        <w:spacing w:line="276" w:lineRule="auto"/>
        <w:rPr>
          <w:b/>
          <w:i/>
          <w:szCs w:val="24"/>
        </w:rPr>
      </w:pPr>
      <w:r>
        <w:rPr>
          <w:b/>
          <w:i/>
          <w:szCs w:val="24"/>
        </w:rPr>
        <w:t>In “The Night of San Juan,” the three sisters want to take their friend</w:t>
      </w:r>
      <w:r w:rsidR="008010CD">
        <w:rPr>
          <w:b/>
          <w:i/>
          <w:szCs w:val="24"/>
        </w:rPr>
        <w:t>,</w:t>
      </w:r>
      <w:r>
        <w:rPr>
          <w:b/>
          <w:i/>
          <w:szCs w:val="24"/>
        </w:rPr>
        <w:t xml:space="preserve"> Jose Manuel</w:t>
      </w:r>
      <w:r w:rsidR="008010CD">
        <w:rPr>
          <w:b/>
          <w:i/>
          <w:szCs w:val="24"/>
        </w:rPr>
        <w:t>, to the beach. This is not easy</w:t>
      </w:r>
      <w:r>
        <w:rPr>
          <w:b/>
          <w:i/>
          <w:szCs w:val="24"/>
        </w:rPr>
        <w:t xml:space="preserve"> because his grandmother does not let him go out much. What challenges do the sisters face in getting Jose Manuel to the beach, and how do they resolve them?</w:t>
      </w:r>
    </w:p>
    <w:p w:rsidR="009C3569" w:rsidRPr="004372ED" w:rsidRDefault="009C3569" w:rsidP="00010628">
      <w:pPr>
        <w:spacing w:line="276" w:lineRule="auto"/>
        <w:rPr>
          <w:szCs w:val="24"/>
        </w:rPr>
      </w:pPr>
    </w:p>
    <w:p w:rsidR="008010CD" w:rsidRDefault="008010CD" w:rsidP="008010CD">
      <w:pPr>
        <w:pStyle w:val="ListParagraph"/>
        <w:numPr>
          <w:ilvl w:val="0"/>
          <w:numId w:val="6"/>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rsidR="008010CD" w:rsidRDefault="008010CD" w:rsidP="008010CD">
      <w:pPr>
        <w:pStyle w:val="ListParagraph"/>
        <w:spacing w:line="276" w:lineRule="auto"/>
        <w:ind w:left="360"/>
        <w:rPr>
          <w:szCs w:val="24"/>
        </w:rPr>
      </w:pPr>
    </w:p>
    <w:p w:rsidR="008010CD" w:rsidRPr="00171877" w:rsidRDefault="008010CD" w:rsidP="008010CD">
      <w:pPr>
        <w:pStyle w:val="ListParagraph"/>
        <w:numPr>
          <w:ilvl w:val="0"/>
          <w:numId w:val="6"/>
        </w:numPr>
        <w:spacing w:line="276" w:lineRule="auto"/>
        <w:rPr>
          <w:szCs w:val="24"/>
        </w:rPr>
      </w:pPr>
      <w:r w:rsidRPr="00171877">
        <w:rPr>
          <w:szCs w:val="24"/>
        </w:rPr>
        <w:t xml:space="preserve">What information will you need to be able to answer the Focusing Question and to explain your answer? Turn to a partner. </w:t>
      </w:r>
      <w:r w:rsidRPr="00171877">
        <w:rPr>
          <w:b/>
          <w:szCs w:val="24"/>
        </w:rPr>
        <w:t xml:space="preserve">Look </w:t>
      </w:r>
      <w:r w:rsidRPr="00171877">
        <w:rPr>
          <w:szCs w:val="24"/>
        </w:rPr>
        <w:t xml:space="preserve">carefully at the graphic organizer as you </w:t>
      </w:r>
      <w:r w:rsidRPr="00171877">
        <w:rPr>
          <w:b/>
          <w:szCs w:val="24"/>
        </w:rPr>
        <w:t xml:space="preserve">discuss </w:t>
      </w:r>
      <w:r w:rsidRPr="00171877">
        <w:rPr>
          <w:szCs w:val="24"/>
        </w:rPr>
        <w:t xml:space="preserve">the answers to the questions below. </w:t>
      </w:r>
      <w:r w:rsidRPr="00171877">
        <w:rPr>
          <w:b/>
          <w:szCs w:val="24"/>
        </w:rPr>
        <w:t xml:space="preserve">Color in </w:t>
      </w:r>
      <w:r w:rsidRPr="00171877">
        <w:rPr>
          <w:szCs w:val="24"/>
        </w:rPr>
        <w:t>the circle next to each question after you have talked about it.</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What information will you put in the first</w:t>
      </w:r>
      <w:r w:rsidR="001B527C" w:rsidRPr="004372ED">
        <w:rPr>
          <w:szCs w:val="24"/>
        </w:rPr>
        <w:t xml:space="preserve"> two</w:t>
      </w:r>
      <w:r w:rsidRPr="004372ED">
        <w:rPr>
          <w:szCs w:val="24"/>
        </w:rPr>
        <w:t xml:space="preserve"> column</w:t>
      </w:r>
      <w:r w:rsidR="001B527C" w:rsidRPr="004372ED">
        <w:rPr>
          <w:szCs w:val="24"/>
        </w:rPr>
        <w:t>s</w:t>
      </w:r>
      <w:r w:rsidRPr="004372ED">
        <w:rPr>
          <w:szCs w:val="24"/>
        </w:rPr>
        <w:t>?</w:t>
      </w:r>
    </w:p>
    <w:p w:rsidR="00010628" w:rsidRPr="004372ED" w:rsidRDefault="00010628" w:rsidP="00010628">
      <w:pPr>
        <w:pStyle w:val="ListParagraph"/>
        <w:numPr>
          <w:ilvl w:val="0"/>
          <w:numId w:val="4"/>
        </w:numPr>
        <w:spacing w:line="276" w:lineRule="auto"/>
        <w:rPr>
          <w:szCs w:val="24"/>
        </w:rPr>
      </w:pPr>
      <w:r w:rsidRPr="004372ED">
        <w:rPr>
          <w:szCs w:val="24"/>
        </w:rPr>
        <w:t>Where will you get this information?</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 xml:space="preserve">What information will go in the </w:t>
      </w:r>
      <w:r w:rsidR="001B527C" w:rsidRPr="004372ED">
        <w:rPr>
          <w:szCs w:val="24"/>
        </w:rPr>
        <w:t>third</w:t>
      </w:r>
      <w:r w:rsidRPr="004372ED">
        <w:rPr>
          <w:szCs w:val="24"/>
        </w:rPr>
        <w:t xml:space="preserve"> column?</w:t>
      </w:r>
    </w:p>
    <w:p w:rsidR="00010628" w:rsidRPr="004372ED" w:rsidRDefault="00010628" w:rsidP="00010628">
      <w:pPr>
        <w:pStyle w:val="ListParagraph"/>
        <w:numPr>
          <w:ilvl w:val="0"/>
          <w:numId w:val="4"/>
        </w:numPr>
        <w:spacing w:line="276" w:lineRule="auto"/>
        <w:rPr>
          <w:szCs w:val="24"/>
        </w:rPr>
      </w:pPr>
      <w:r w:rsidRPr="004372ED">
        <w:rPr>
          <w:szCs w:val="24"/>
        </w:rPr>
        <w:t>Where will this information come from?</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4372ED" w:rsidRDefault="00126738" w:rsidP="00010628">
      <w:pPr>
        <w:spacing w:line="276" w:lineRule="auto"/>
        <w:rPr>
          <w:b/>
          <w:i/>
          <w:szCs w:val="24"/>
        </w:rPr>
      </w:pPr>
    </w:p>
    <w:p w:rsidR="00F05C86" w:rsidRDefault="00F05C86" w:rsidP="00F05C86">
      <w:pPr>
        <w:spacing w:line="276" w:lineRule="auto"/>
        <w:rPr>
          <w:b/>
          <w:i/>
          <w:szCs w:val="24"/>
        </w:rPr>
      </w:pPr>
      <w:r>
        <w:rPr>
          <w:b/>
          <w:i/>
          <w:szCs w:val="24"/>
        </w:rPr>
        <w:t>What challenges do the sisters face in getting Jose Manuel to the beach, and how do they resolve them?</w:t>
      </w:r>
    </w:p>
    <w:p w:rsidR="00F42281" w:rsidRPr="004372ED" w:rsidRDefault="00F42281" w:rsidP="00010628">
      <w:pPr>
        <w:spacing w:line="276" w:lineRule="auto"/>
        <w:rPr>
          <w:i/>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4145"/>
        <w:gridCol w:w="722"/>
        <w:gridCol w:w="3918"/>
        <w:gridCol w:w="791"/>
      </w:tblGrid>
      <w:tr w:rsidR="0079487E" w:rsidRPr="004372ED" w:rsidTr="008010CD">
        <w:tc>
          <w:tcPr>
            <w:tcW w:w="4145" w:type="dxa"/>
          </w:tcPr>
          <w:p w:rsidR="00010628" w:rsidRPr="008010CD" w:rsidRDefault="00010628" w:rsidP="006F325F">
            <w:pPr>
              <w:spacing w:line="276" w:lineRule="auto"/>
              <w:jc w:val="center"/>
              <w:rPr>
                <w:b/>
                <w:i/>
                <w:szCs w:val="24"/>
              </w:rPr>
            </w:pPr>
            <w:r w:rsidRPr="008010CD">
              <w:rPr>
                <w:b/>
                <w:i/>
                <w:szCs w:val="24"/>
              </w:rPr>
              <w:t>Evidence</w:t>
            </w:r>
          </w:p>
          <w:p w:rsidR="004A7914" w:rsidRPr="008010CD" w:rsidRDefault="008010CD" w:rsidP="006F325F">
            <w:pPr>
              <w:spacing w:line="276" w:lineRule="auto"/>
              <w:jc w:val="center"/>
              <w:rPr>
                <w:szCs w:val="24"/>
              </w:rPr>
            </w:pPr>
            <w:r w:rsidRPr="008010CD">
              <w:rPr>
                <w:b/>
                <w:szCs w:val="24"/>
              </w:rPr>
              <w:t>The</w:t>
            </w:r>
            <w:r w:rsidR="004A7914" w:rsidRPr="008010CD">
              <w:rPr>
                <w:b/>
                <w:szCs w:val="24"/>
              </w:rPr>
              <w:t xml:space="preserve"> </w:t>
            </w:r>
            <w:r w:rsidR="00F05C86" w:rsidRPr="008010CD">
              <w:rPr>
                <w:b/>
                <w:szCs w:val="24"/>
              </w:rPr>
              <w:t>challenges the sisters faced</w:t>
            </w:r>
          </w:p>
        </w:tc>
        <w:tc>
          <w:tcPr>
            <w:tcW w:w="722" w:type="dxa"/>
          </w:tcPr>
          <w:p w:rsidR="00010628" w:rsidRPr="008010CD" w:rsidRDefault="00010628" w:rsidP="006F325F">
            <w:pPr>
              <w:spacing w:line="276" w:lineRule="auto"/>
              <w:rPr>
                <w:i/>
                <w:szCs w:val="24"/>
              </w:rPr>
            </w:pPr>
            <w:r w:rsidRPr="008010CD">
              <w:rPr>
                <w:i/>
                <w:szCs w:val="24"/>
              </w:rPr>
              <w:t>Page</w:t>
            </w:r>
          </w:p>
        </w:tc>
        <w:tc>
          <w:tcPr>
            <w:tcW w:w="3918" w:type="dxa"/>
          </w:tcPr>
          <w:p w:rsidR="00010628" w:rsidRPr="008010CD" w:rsidRDefault="00010628" w:rsidP="006F325F">
            <w:pPr>
              <w:spacing w:line="276" w:lineRule="auto"/>
              <w:jc w:val="center"/>
              <w:rPr>
                <w:b/>
                <w:i/>
                <w:szCs w:val="24"/>
              </w:rPr>
            </w:pPr>
            <w:r w:rsidRPr="008010CD">
              <w:rPr>
                <w:b/>
                <w:i/>
                <w:szCs w:val="24"/>
              </w:rPr>
              <w:t>Elaboration</w:t>
            </w:r>
            <w:r w:rsidR="003E2967" w:rsidRPr="008010CD">
              <w:rPr>
                <w:b/>
                <w:i/>
                <w:szCs w:val="24"/>
              </w:rPr>
              <w:t xml:space="preserve"> / explanation</w:t>
            </w:r>
          </w:p>
          <w:p w:rsidR="004A7914" w:rsidRPr="008010CD" w:rsidRDefault="00F05C86" w:rsidP="006F325F">
            <w:pPr>
              <w:spacing w:line="276" w:lineRule="auto"/>
              <w:jc w:val="center"/>
              <w:rPr>
                <w:szCs w:val="24"/>
              </w:rPr>
            </w:pPr>
            <w:r w:rsidRPr="008010CD">
              <w:rPr>
                <w:b/>
                <w:szCs w:val="24"/>
              </w:rPr>
              <w:t>How they resolved the challenges</w:t>
            </w:r>
          </w:p>
        </w:tc>
        <w:tc>
          <w:tcPr>
            <w:tcW w:w="791" w:type="dxa"/>
          </w:tcPr>
          <w:p w:rsidR="00010628" w:rsidRPr="008010CD" w:rsidRDefault="001B527C" w:rsidP="006F325F">
            <w:pPr>
              <w:spacing w:line="276" w:lineRule="auto"/>
              <w:rPr>
                <w:i/>
                <w:sz w:val="22"/>
              </w:rPr>
            </w:pPr>
            <w:r w:rsidRPr="008010CD">
              <w:rPr>
                <w:i/>
                <w:sz w:val="22"/>
              </w:rPr>
              <w:t>Used in your piece</w:t>
            </w:r>
            <w:r w:rsidR="00010628" w:rsidRPr="008010CD">
              <w:rPr>
                <w:i/>
                <w:sz w:val="22"/>
              </w:rPr>
              <w:t>?</w:t>
            </w:r>
          </w:p>
        </w:tc>
      </w:tr>
      <w:tr w:rsidR="00E914B8" w:rsidRPr="004372ED" w:rsidTr="008010CD">
        <w:tc>
          <w:tcPr>
            <w:tcW w:w="4145" w:type="dxa"/>
          </w:tcPr>
          <w:p w:rsidR="00933A61" w:rsidRPr="008010CD" w:rsidRDefault="00E914B8" w:rsidP="006F325F">
            <w:pPr>
              <w:spacing w:line="276" w:lineRule="auto"/>
              <w:rPr>
                <w:szCs w:val="24"/>
              </w:rPr>
            </w:pPr>
            <w:r w:rsidRPr="008010CD">
              <w:rPr>
                <w:szCs w:val="24"/>
              </w:rPr>
              <w:t xml:space="preserve">Example </w:t>
            </w:r>
          </w:p>
          <w:p w:rsidR="00E914B8" w:rsidRPr="008010CD" w:rsidRDefault="00E914B8" w:rsidP="006F325F">
            <w:pPr>
              <w:spacing w:line="276" w:lineRule="auto"/>
              <w:rPr>
                <w:rFonts w:ascii="Apple Chancery" w:hAnsi="Apple Chancery" w:cs="Apple Chancery"/>
                <w:sz w:val="22"/>
                <w:szCs w:val="22"/>
              </w:rPr>
            </w:pPr>
            <w:r w:rsidRPr="008010CD">
              <w:rPr>
                <w:rFonts w:ascii="Apple Chancery" w:hAnsi="Apple Chancery" w:cs="Apple Chancery"/>
                <w:sz w:val="22"/>
                <w:szCs w:val="22"/>
              </w:rPr>
              <w:t>needed to find way to get message to Jose Manuel</w:t>
            </w:r>
          </w:p>
          <w:p w:rsidR="00E914B8" w:rsidRPr="008010CD" w:rsidRDefault="00E914B8" w:rsidP="006F325F">
            <w:pPr>
              <w:spacing w:line="276" w:lineRule="auto"/>
              <w:rPr>
                <w:rFonts w:ascii="Apple Chancery" w:hAnsi="Apple Chancery"/>
                <w:sz w:val="22"/>
                <w:szCs w:val="24"/>
              </w:rPr>
            </w:pPr>
            <w:r w:rsidRPr="008010CD">
              <w:rPr>
                <w:rFonts w:ascii="Apple Chancery" w:hAnsi="Apple Chancery"/>
                <w:sz w:val="22"/>
                <w:szCs w:val="24"/>
              </w:rPr>
              <w:t>----------------------</w:t>
            </w:r>
            <w:r w:rsidR="008010CD" w:rsidRPr="008010CD">
              <w:rPr>
                <w:rFonts w:ascii="Apple Chancery" w:hAnsi="Apple Chancery"/>
                <w:sz w:val="22"/>
                <w:szCs w:val="24"/>
              </w:rPr>
              <w:t>---------------------------</w:t>
            </w:r>
          </w:p>
          <w:p w:rsidR="00B014CA" w:rsidRPr="008010CD" w:rsidRDefault="00E914B8" w:rsidP="006F325F">
            <w:pPr>
              <w:spacing w:line="276" w:lineRule="auto"/>
              <w:rPr>
                <w:szCs w:val="24"/>
              </w:rPr>
            </w:pPr>
            <w:r w:rsidRPr="008010CD">
              <w:rPr>
                <w:szCs w:val="24"/>
              </w:rPr>
              <w:t xml:space="preserve">Quote </w:t>
            </w:r>
          </w:p>
          <w:p w:rsidR="00E914B8" w:rsidRPr="008010CD" w:rsidRDefault="006910F2" w:rsidP="006F325F">
            <w:pPr>
              <w:spacing w:line="276" w:lineRule="auto"/>
              <w:rPr>
                <w:rFonts w:ascii="Apple Chancery" w:hAnsi="Apple Chancery"/>
                <w:sz w:val="22"/>
                <w:szCs w:val="24"/>
              </w:rPr>
            </w:pPr>
            <w:r w:rsidRPr="008010CD">
              <w:rPr>
                <w:rFonts w:ascii="Apple Chancery" w:hAnsi="Apple Chancery"/>
                <w:sz w:val="22"/>
                <w:szCs w:val="24"/>
              </w:rPr>
              <w:t>“I had an idea. Maybe there was a way we could ask him to join us.”</w:t>
            </w:r>
          </w:p>
          <w:p w:rsidR="00E914B8" w:rsidRPr="004372ED" w:rsidRDefault="00E914B8" w:rsidP="006F325F">
            <w:pPr>
              <w:spacing w:line="276" w:lineRule="auto"/>
              <w:rPr>
                <w:szCs w:val="24"/>
              </w:rPr>
            </w:pPr>
          </w:p>
        </w:tc>
        <w:tc>
          <w:tcPr>
            <w:tcW w:w="722" w:type="dxa"/>
          </w:tcPr>
          <w:p w:rsidR="008010CD" w:rsidRDefault="008010CD" w:rsidP="006F325F">
            <w:pPr>
              <w:spacing w:line="276" w:lineRule="auto"/>
              <w:rPr>
                <w:rFonts w:ascii="Apple Chancery" w:hAnsi="Apple Chancery"/>
                <w:szCs w:val="24"/>
              </w:rPr>
            </w:pPr>
          </w:p>
          <w:p w:rsidR="00E914B8" w:rsidRPr="008010CD" w:rsidRDefault="00E914B8" w:rsidP="006F325F">
            <w:pPr>
              <w:spacing w:line="276" w:lineRule="auto"/>
              <w:rPr>
                <w:rFonts w:ascii="Apple Chancery" w:hAnsi="Apple Chancery"/>
                <w:szCs w:val="24"/>
              </w:rPr>
            </w:pPr>
            <w:r w:rsidRPr="008010CD">
              <w:rPr>
                <w:rFonts w:ascii="Apple Chancery" w:hAnsi="Apple Chancery"/>
                <w:szCs w:val="24"/>
              </w:rPr>
              <w:t>8</w:t>
            </w:r>
            <w:r w:rsidR="006910F2" w:rsidRPr="008010CD">
              <w:rPr>
                <w:rFonts w:ascii="Apple Chancery" w:hAnsi="Apple Chancery"/>
                <w:szCs w:val="24"/>
              </w:rPr>
              <w:t>1, 82</w:t>
            </w:r>
          </w:p>
        </w:tc>
        <w:tc>
          <w:tcPr>
            <w:tcW w:w="3918" w:type="dxa"/>
          </w:tcPr>
          <w:p w:rsidR="008010CD" w:rsidRPr="008010CD" w:rsidRDefault="008010CD" w:rsidP="006F325F">
            <w:pPr>
              <w:spacing w:line="276" w:lineRule="auto"/>
              <w:rPr>
                <w:rFonts w:cs="Apple Chancery"/>
                <w:szCs w:val="22"/>
              </w:rPr>
            </w:pPr>
            <w:r>
              <w:rPr>
                <w:rFonts w:cs="Apple Chancery"/>
                <w:szCs w:val="22"/>
              </w:rPr>
              <w:t>Example</w:t>
            </w:r>
          </w:p>
          <w:p w:rsidR="008010CD" w:rsidRPr="008010CD" w:rsidRDefault="00E914B8" w:rsidP="006F325F">
            <w:pPr>
              <w:spacing w:line="276" w:lineRule="auto"/>
              <w:rPr>
                <w:rFonts w:ascii="Apple Chancery" w:hAnsi="Apple Chancery" w:cs="Apple Chancery"/>
                <w:sz w:val="22"/>
                <w:szCs w:val="22"/>
              </w:rPr>
            </w:pPr>
            <w:r w:rsidRPr="008010CD">
              <w:rPr>
                <w:rFonts w:ascii="Apple Chancery" w:hAnsi="Apple Chancery" w:cs="Apple Chancery"/>
                <w:sz w:val="22"/>
                <w:szCs w:val="22"/>
              </w:rPr>
              <w:t>Used a vegetable basket to get him a message about inviting him to the beach</w:t>
            </w:r>
          </w:p>
          <w:p w:rsidR="00E914B8" w:rsidRPr="008010CD" w:rsidRDefault="00E914B8" w:rsidP="006F325F">
            <w:pPr>
              <w:spacing w:line="276" w:lineRule="auto"/>
              <w:rPr>
                <w:rFonts w:ascii="Apple Chancery" w:hAnsi="Apple Chancery" w:cs="Apple Chancery"/>
                <w:sz w:val="22"/>
                <w:szCs w:val="22"/>
              </w:rPr>
            </w:pPr>
            <w:r w:rsidRPr="008010CD">
              <w:rPr>
                <w:rFonts w:ascii="Apple Chancery" w:hAnsi="Apple Chancery" w:cs="Apple Chancery"/>
                <w:sz w:val="22"/>
                <w:szCs w:val="22"/>
              </w:rPr>
              <w:t>-----------------</w:t>
            </w:r>
            <w:r w:rsidR="008010CD" w:rsidRPr="008010CD">
              <w:rPr>
                <w:rFonts w:ascii="Apple Chancery" w:hAnsi="Apple Chancery" w:cs="Apple Chancery"/>
                <w:sz w:val="22"/>
                <w:szCs w:val="22"/>
              </w:rPr>
              <w:t>----------------------------</w:t>
            </w:r>
          </w:p>
          <w:p w:rsidR="00B014CA" w:rsidRPr="008010CD" w:rsidRDefault="008010CD" w:rsidP="006F325F">
            <w:pPr>
              <w:spacing w:line="276" w:lineRule="auto"/>
              <w:rPr>
                <w:szCs w:val="24"/>
              </w:rPr>
            </w:pPr>
            <w:r>
              <w:rPr>
                <w:szCs w:val="24"/>
              </w:rPr>
              <w:t>Quote</w:t>
            </w:r>
          </w:p>
          <w:p w:rsidR="00E914B8" w:rsidRPr="008010CD" w:rsidRDefault="00E914B8" w:rsidP="006F325F">
            <w:pPr>
              <w:spacing w:line="276" w:lineRule="auto"/>
              <w:rPr>
                <w:rFonts w:ascii="Apple Chancery" w:hAnsi="Apple Chancery"/>
                <w:szCs w:val="24"/>
              </w:rPr>
            </w:pPr>
            <w:r w:rsidRPr="008010CD">
              <w:rPr>
                <w:rFonts w:ascii="Apple Chancery" w:hAnsi="Apple Chancery"/>
                <w:sz w:val="22"/>
                <w:szCs w:val="24"/>
              </w:rPr>
              <w:t>“What if we send Jose Manuel a note in his grandma’s basket inviting him to go to the beach with us tonight?” I offered</w:t>
            </w:r>
          </w:p>
          <w:p w:rsidR="00E914B8" w:rsidRPr="004372ED" w:rsidRDefault="00E914B8" w:rsidP="006F325F">
            <w:pPr>
              <w:spacing w:line="276" w:lineRule="auto"/>
              <w:rPr>
                <w:szCs w:val="24"/>
              </w:rPr>
            </w:pPr>
          </w:p>
        </w:tc>
        <w:tc>
          <w:tcPr>
            <w:tcW w:w="791" w:type="dxa"/>
          </w:tcPr>
          <w:p w:rsidR="00E914B8" w:rsidRPr="004372ED" w:rsidRDefault="00E914B8" w:rsidP="006F325F">
            <w:pPr>
              <w:spacing w:line="276" w:lineRule="auto"/>
              <w:rPr>
                <w:szCs w:val="24"/>
              </w:rPr>
            </w:pPr>
          </w:p>
        </w:tc>
      </w:tr>
      <w:tr w:rsidR="008010CD" w:rsidRPr="004372ED">
        <w:tc>
          <w:tcPr>
            <w:tcW w:w="4145" w:type="dxa"/>
          </w:tcPr>
          <w:p w:rsidR="008010CD" w:rsidRPr="009B7916" w:rsidRDefault="008010CD" w:rsidP="008010CD">
            <w:pPr>
              <w:spacing w:line="276" w:lineRule="auto"/>
              <w:rPr>
                <w:rFonts w:ascii="Apple Chancery" w:hAnsi="Apple Chancery" w:cs="Apple Chancery"/>
                <w:szCs w:val="24"/>
              </w:rPr>
            </w:pPr>
            <w:r w:rsidRPr="004372ED">
              <w:rPr>
                <w:szCs w:val="24"/>
              </w:rPr>
              <w:lastRenderedPageBreak/>
              <w:t>Example</w:t>
            </w:r>
            <w:r>
              <w:rPr>
                <w:szCs w:val="24"/>
              </w:rPr>
              <w:t xml:space="preserve"> </w:t>
            </w: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r w:rsidRPr="004372ED">
              <w:rPr>
                <w:szCs w:val="24"/>
              </w:rPr>
              <w:t>-------------------------------------------------</w:t>
            </w:r>
          </w:p>
          <w:p w:rsidR="008010CD" w:rsidRPr="004372ED" w:rsidRDefault="008010CD" w:rsidP="008010CD">
            <w:pPr>
              <w:spacing w:line="276" w:lineRule="auto"/>
              <w:rPr>
                <w:szCs w:val="24"/>
              </w:rPr>
            </w:pPr>
            <w:r w:rsidRPr="004372ED">
              <w:rPr>
                <w:szCs w:val="24"/>
              </w:rPr>
              <w:t>Quote</w:t>
            </w:r>
          </w:p>
          <w:p w:rsidR="008010CD" w:rsidRPr="004372ED" w:rsidRDefault="008010CD" w:rsidP="008010CD">
            <w:pPr>
              <w:spacing w:line="276" w:lineRule="auto"/>
              <w:rPr>
                <w:szCs w:val="24"/>
              </w:rPr>
            </w:pPr>
          </w:p>
          <w:p w:rsidR="008010CD" w:rsidRPr="008010CD" w:rsidRDefault="008010CD" w:rsidP="006F325F">
            <w:pPr>
              <w:spacing w:line="276" w:lineRule="auto"/>
              <w:rPr>
                <w:szCs w:val="24"/>
              </w:rPr>
            </w:pPr>
          </w:p>
        </w:tc>
        <w:tc>
          <w:tcPr>
            <w:tcW w:w="722" w:type="dxa"/>
          </w:tcPr>
          <w:p w:rsidR="008010CD" w:rsidRDefault="008010CD" w:rsidP="006F325F">
            <w:pPr>
              <w:spacing w:line="276" w:lineRule="auto"/>
              <w:rPr>
                <w:rFonts w:ascii="Apple Chancery" w:hAnsi="Apple Chancery"/>
                <w:szCs w:val="24"/>
              </w:rPr>
            </w:pPr>
          </w:p>
        </w:tc>
        <w:tc>
          <w:tcPr>
            <w:tcW w:w="3918" w:type="dxa"/>
          </w:tcPr>
          <w:p w:rsidR="008010CD" w:rsidRPr="009B7916" w:rsidRDefault="008010CD" w:rsidP="008010CD">
            <w:pPr>
              <w:spacing w:line="276" w:lineRule="auto"/>
              <w:rPr>
                <w:rFonts w:ascii="Apple Chancery" w:hAnsi="Apple Chancery" w:cs="Apple Chancery"/>
                <w:szCs w:val="24"/>
              </w:rPr>
            </w:pPr>
            <w:r w:rsidRPr="004372ED">
              <w:rPr>
                <w:szCs w:val="24"/>
              </w:rPr>
              <w:t>Example</w:t>
            </w:r>
            <w:r>
              <w:rPr>
                <w:szCs w:val="24"/>
              </w:rPr>
              <w:t xml:space="preserve"> </w:t>
            </w: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r w:rsidRPr="004372ED">
              <w:rPr>
                <w:szCs w:val="24"/>
              </w:rPr>
              <w:t>-----------------</w:t>
            </w:r>
            <w:r>
              <w:rPr>
                <w:szCs w:val="24"/>
              </w:rPr>
              <w:t>-----------------------------</w:t>
            </w:r>
          </w:p>
          <w:p w:rsidR="008010CD" w:rsidRPr="004372ED" w:rsidRDefault="008010CD" w:rsidP="008010CD">
            <w:pPr>
              <w:spacing w:line="276" w:lineRule="auto"/>
              <w:rPr>
                <w:szCs w:val="24"/>
              </w:rPr>
            </w:pPr>
            <w:r w:rsidRPr="004372ED">
              <w:rPr>
                <w:szCs w:val="24"/>
              </w:rPr>
              <w:t>Quote</w:t>
            </w:r>
          </w:p>
          <w:p w:rsidR="008010CD" w:rsidRPr="004372ED" w:rsidRDefault="008010CD" w:rsidP="008010CD">
            <w:pPr>
              <w:spacing w:line="276" w:lineRule="auto"/>
              <w:rPr>
                <w:szCs w:val="24"/>
              </w:rPr>
            </w:pPr>
          </w:p>
          <w:p w:rsidR="008010CD" w:rsidRDefault="008010CD" w:rsidP="006F325F">
            <w:pPr>
              <w:spacing w:line="276" w:lineRule="auto"/>
              <w:rPr>
                <w:rFonts w:cs="Apple Chancery"/>
                <w:szCs w:val="22"/>
              </w:rPr>
            </w:pPr>
          </w:p>
        </w:tc>
        <w:tc>
          <w:tcPr>
            <w:tcW w:w="791" w:type="dxa"/>
          </w:tcPr>
          <w:p w:rsidR="008010CD" w:rsidRPr="004372ED" w:rsidRDefault="008010CD" w:rsidP="006F325F">
            <w:pPr>
              <w:spacing w:line="276" w:lineRule="auto"/>
              <w:rPr>
                <w:szCs w:val="24"/>
              </w:rPr>
            </w:pPr>
          </w:p>
        </w:tc>
      </w:tr>
      <w:tr w:rsidR="008010CD" w:rsidRPr="004372ED">
        <w:tc>
          <w:tcPr>
            <w:tcW w:w="4145" w:type="dxa"/>
          </w:tcPr>
          <w:p w:rsidR="008010CD" w:rsidRPr="009B7916" w:rsidRDefault="008010CD" w:rsidP="008010CD">
            <w:pPr>
              <w:spacing w:line="276" w:lineRule="auto"/>
              <w:rPr>
                <w:rFonts w:ascii="Apple Chancery" w:hAnsi="Apple Chancery" w:cs="Apple Chancery"/>
                <w:szCs w:val="24"/>
              </w:rPr>
            </w:pPr>
            <w:r w:rsidRPr="004372ED">
              <w:rPr>
                <w:szCs w:val="24"/>
              </w:rPr>
              <w:t>Example</w:t>
            </w:r>
            <w:r>
              <w:rPr>
                <w:szCs w:val="24"/>
              </w:rPr>
              <w:t xml:space="preserve"> </w:t>
            </w: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r w:rsidRPr="004372ED">
              <w:rPr>
                <w:szCs w:val="24"/>
              </w:rPr>
              <w:t>-------------------------------------------------</w:t>
            </w:r>
          </w:p>
          <w:p w:rsidR="008010CD" w:rsidRPr="004372ED" w:rsidRDefault="008010CD" w:rsidP="008010CD">
            <w:pPr>
              <w:spacing w:line="276" w:lineRule="auto"/>
              <w:rPr>
                <w:szCs w:val="24"/>
              </w:rPr>
            </w:pPr>
            <w:r w:rsidRPr="004372ED">
              <w:rPr>
                <w:szCs w:val="24"/>
              </w:rPr>
              <w:t>Quote</w:t>
            </w:r>
          </w:p>
          <w:p w:rsidR="008010CD" w:rsidRPr="004372ED" w:rsidRDefault="008010CD" w:rsidP="008010CD">
            <w:pPr>
              <w:spacing w:line="276" w:lineRule="auto"/>
              <w:rPr>
                <w:szCs w:val="24"/>
              </w:rPr>
            </w:pPr>
          </w:p>
          <w:p w:rsidR="008010CD" w:rsidRPr="008010CD" w:rsidRDefault="008010CD" w:rsidP="008010CD">
            <w:pPr>
              <w:spacing w:line="276" w:lineRule="auto"/>
              <w:rPr>
                <w:szCs w:val="24"/>
              </w:rPr>
            </w:pPr>
          </w:p>
        </w:tc>
        <w:tc>
          <w:tcPr>
            <w:tcW w:w="722" w:type="dxa"/>
          </w:tcPr>
          <w:p w:rsidR="008010CD" w:rsidRDefault="008010CD" w:rsidP="008010CD">
            <w:pPr>
              <w:spacing w:line="276" w:lineRule="auto"/>
              <w:rPr>
                <w:rFonts w:ascii="Apple Chancery" w:hAnsi="Apple Chancery"/>
                <w:szCs w:val="24"/>
              </w:rPr>
            </w:pPr>
          </w:p>
        </w:tc>
        <w:tc>
          <w:tcPr>
            <w:tcW w:w="3918" w:type="dxa"/>
          </w:tcPr>
          <w:p w:rsidR="008010CD" w:rsidRPr="009B7916" w:rsidRDefault="008010CD" w:rsidP="008010CD">
            <w:pPr>
              <w:spacing w:line="276" w:lineRule="auto"/>
              <w:rPr>
                <w:rFonts w:ascii="Apple Chancery" w:hAnsi="Apple Chancery" w:cs="Apple Chancery"/>
                <w:szCs w:val="24"/>
              </w:rPr>
            </w:pPr>
            <w:r w:rsidRPr="004372ED">
              <w:rPr>
                <w:szCs w:val="24"/>
              </w:rPr>
              <w:t>Example</w:t>
            </w:r>
            <w:r>
              <w:rPr>
                <w:szCs w:val="24"/>
              </w:rPr>
              <w:t xml:space="preserve"> </w:t>
            </w: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p>
          <w:p w:rsidR="008010CD" w:rsidRPr="004372ED" w:rsidRDefault="008010CD" w:rsidP="008010CD">
            <w:pPr>
              <w:spacing w:line="276" w:lineRule="auto"/>
              <w:rPr>
                <w:szCs w:val="24"/>
              </w:rPr>
            </w:pPr>
            <w:r w:rsidRPr="004372ED">
              <w:rPr>
                <w:szCs w:val="24"/>
              </w:rPr>
              <w:t>-----------------</w:t>
            </w:r>
            <w:r>
              <w:rPr>
                <w:szCs w:val="24"/>
              </w:rPr>
              <w:t>-----------------------------</w:t>
            </w:r>
          </w:p>
          <w:p w:rsidR="008010CD" w:rsidRPr="004372ED" w:rsidRDefault="008010CD" w:rsidP="008010CD">
            <w:pPr>
              <w:spacing w:line="276" w:lineRule="auto"/>
              <w:rPr>
                <w:szCs w:val="24"/>
              </w:rPr>
            </w:pPr>
            <w:r w:rsidRPr="004372ED">
              <w:rPr>
                <w:szCs w:val="24"/>
              </w:rPr>
              <w:t>Quote</w:t>
            </w:r>
          </w:p>
          <w:p w:rsidR="008010CD" w:rsidRPr="004372ED" w:rsidRDefault="008010CD" w:rsidP="008010CD">
            <w:pPr>
              <w:spacing w:line="276" w:lineRule="auto"/>
              <w:rPr>
                <w:szCs w:val="24"/>
              </w:rPr>
            </w:pPr>
          </w:p>
          <w:p w:rsidR="008010CD" w:rsidRDefault="008010CD" w:rsidP="008010CD">
            <w:pPr>
              <w:spacing w:line="276" w:lineRule="auto"/>
              <w:rPr>
                <w:rFonts w:cs="Apple Chancery"/>
                <w:szCs w:val="22"/>
              </w:rPr>
            </w:pPr>
          </w:p>
        </w:tc>
        <w:tc>
          <w:tcPr>
            <w:tcW w:w="791" w:type="dxa"/>
          </w:tcPr>
          <w:p w:rsidR="008010CD" w:rsidRPr="004372ED" w:rsidRDefault="008010CD" w:rsidP="008010CD">
            <w:pPr>
              <w:spacing w:line="276" w:lineRule="auto"/>
              <w:rPr>
                <w:szCs w:val="24"/>
              </w:rPr>
            </w:pPr>
          </w:p>
        </w:tc>
      </w:tr>
    </w:tbl>
    <w:p w:rsidR="00010628" w:rsidRPr="004372ED" w:rsidRDefault="006F325F" w:rsidP="00010628">
      <w:pPr>
        <w:spacing w:line="276" w:lineRule="auto"/>
        <w:rPr>
          <w:szCs w:val="24"/>
        </w:rPr>
      </w:pPr>
      <w:r>
        <w:rPr>
          <w:szCs w:val="24"/>
        </w:rPr>
        <w:br w:type="textWrapping" w:clear="all"/>
      </w:r>
    </w:p>
    <w:p w:rsidR="00010628" w:rsidRPr="004372ED" w:rsidRDefault="00010628" w:rsidP="00010628">
      <w:pPr>
        <w:spacing w:line="276" w:lineRule="auto"/>
        <w:rPr>
          <w:szCs w:val="24"/>
        </w:rPr>
      </w:pPr>
    </w:p>
    <w:p w:rsidR="008010CD" w:rsidRPr="00171877" w:rsidRDefault="008010CD" w:rsidP="008010CD">
      <w:pPr>
        <w:pStyle w:val="ListParagraph"/>
        <w:numPr>
          <w:ilvl w:val="0"/>
          <w:numId w:val="6"/>
        </w:numPr>
        <w:spacing w:line="276" w:lineRule="auto"/>
        <w:rPr>
          <w:szCs w:val="24"/>
        </w:rPr>
      </w:pPr>
      <w:r w:rsidRPr="00171877">
        <w:rPr>
          <w:szCs w:val="24"/>
        </w:rPr>
        <w:t xml:space="preserve">When the class is ready, your teacher will reread the story aloud. Your job is to </w:t>
      </w:r>
      <w:r w:rsidRPr="00171877">
        <w:rPr>
          <w:b/>
          <w:szCs w:val="24"/>
        </w:rPr>
        <w:t>listen</w:t>
      </w:r>
      <w:r w:rsidRPr="00171877">
        <w:rPr>
          <w:szCs w:val="24"/>
        </w:rPr>
        <w:t xml:space="preserve"> </w:t>
      </w:r>
      <w:r w:rsidRPr="00171877">
        <w:rPr>
          <w:b/>
          <w:szCs w:val="24"/>
        </w:rPr>
        <w:t>carefully</w:t>
      </w:r>
      <w:r w:rsidRPr="00171877">
        <w:rPr>
          <w:szCs w:val="24"/>
        </w:rPr>
        <w:t xml:space="preserve"> for information that will help you to complete the graphic organizer. During the read aloud, every time you hear some evidence from the text that you think belongs on the chart, about </w:t>
      </w:r>
      <w:r>
        <w:rPr>
          <w:szCs w:val="24"/>
        </w:rPr>
        <w:t>the challenges the sisters faced or how they resolved them,</w:t>
      </w:r>
      <w:r w:rsidRPr="00171877">
        <w:rPr>
          <w:szCs w:val="24"/>
        </w:rPr>
        <w:t xml:space="preserve"> </w:t>
      </w:r>
      <w:r w:rsidRPr="00171877">
        <w:rPr>
          <w:b/>
          <w:szCs w:val="24"/>
        </w:rPr>
        <w:t>raise your hand</w:t>
      </w:r>
      <w:r w:rsidRPr="00171877">
        <w:rPr>
          <w:szCs w:val="24"/>
        </w:rPr>
        <w:t xml:space="preserve">.  The class will stop to discuss what you have noticed and decide whether to add that evidence to the chart. </w:t>
      </w:r>
    </w:p>
    <w:p w:rsidR="008010CD" w:rsidRDefault="008010CD" w:rsidP="008010CD">
      <w:pPr>
        <w:spacing w:line="276" w:lineRule="auto"/>
        <w:rPr>
          <w:szCs w:val="24"/>
        </w:rPr>
      </w:pPr>
    </w:p>
    <w:p w:rsidR="008010CD" w:rsidRDefault="008010CD" w:rsidP="008010CD">
      <w:pPr>
        <w:spacing w:line="276" w:lineRule="auto"/>
        <w:ind w:left="360"/>
        <w:rPr>
          <w:szCs w:val="24"/>
        </w:rPr>
      </w:pPr>
      <w:r>
        <w:rPr>
          <w:szCs w:val="24"/>
        </w:rPr>
        <w:t xml:space="preserve">You may have noticed that there is not much room to write in each box! Don't worry, your teacher will show you how to </w:t>
      </w:r>
      <w:r w:rsidRPr="00EF6914">
        <w:rPr>
          <w:b/>
          <w:szCs w:val="24"/>
        </w:rPr>
        <w:t xml:space="preserve">"take notes" </w:t>
      </w:r>
      <w:r>
        <w:rPr>
          <w:szCs w:val="24"/>
        </w:rPr>
        <w:t xml:space="preserve">in that small space using just key words and phrases. </w:t>
      </w:r>
    </w:p>
    <w:p w:rsidR="008010CD" w:rsidRDefault="008010CD" w:rsidP="008010CD">
      <w:pPr>
        <w:spacing w:line="276" w:lineRule="auto"/>
        <w:rPr>
          <w:szCs w:val="24"/>
        </w:rPr>
      </w:pPr>
    </w:p>
    <w:p w:rsidR="008010CD" w:rsidRDefault="008010CD" w:rsidP="008010CD">
      <w:pPr>
        <w:spacing w:line="276" w:lineRule="auto"/>
        <w:ind w:left="360"/>
        <w:rPr>
          <w:szCs w:val="24"/>
        </w:rPr>
      </w:pPr>
      <w:r>
        <w:rPr>
          <w:szCs w:val="24"/>
        </w:rPr>
        <w:t>Sometimes, you will use the author’s exact words, which is called “quoting the text.” Other times, you will use your own words, which is called “paraphrasing.”</w:t>
      </w:r>
    </w:p>
    <w:p w:rsidR="008010CD" w:rsidRDefault="008010CD" w:rsidP="008010CD">
      <w:pPr>
        <w:spacing w:line="276" w:lineRule="auto"/>
        <w:rPr>
          <w:szCs w:val="24"/>
        </w:rPr>
      </w:pPr>
      <w:r>
        <w:rPr>
          <w:szCs w:val="24"/>
        </w:rPr>
        <w:t xml:space="preserve"> </w:t>
      </w:r>
    </w:p>
    <w:p w:rsidR="008010CD" w:rsidRDefault="008010CD" w:rsidP="008010CD">
      <w:pPr>
        <w:pStyle w:val="ListParagraph"/>
        <w:numPr>
          <w:ilvl w:val="0"/>
          <w:numId w:val="6"/>
        </w:numPr>
        <w:spacing w:line="276" w:lineRule="auto"/>
        <w:rPr>
          <w:szCs w:val="24"/>
        </w:rPr>
      </w:pPr>
      <w:r w:rsidRPr="00171877">
        <w:rPr>
          <w:szCs w:val="24"/>
        </w:rPr>
        <w:t xml:space="preserve">Once you have taken notes, </w:t>
      </w:r>
      <w:r w:rsidRPr="00171877">
        <w:rPr>
          <w:b/>
          <w:szCs w:val="24"/>
        </w:rPr>
        <w:t xml:space="preserve">look </w:t>
      </w:r>
      <w:r w:rsidRPr="00171877">
        <w:rPr>
          <w:szCs w:val="24"/>
        </w:rPr>
        <w:t xml:space="preserve">back at your assignment, </w:t>
      </w:r>
      <w:r w:rsidRPr="00171877">
        <w:rPr>
          <w:b/>
          <w:szCs w:val="24"/>
        </w:rPr>
        <w:t xml:space="preserve">copy </w:t>
      </w:r>
      <w:r w:rsidRPr="00171877">
        <w:rPr>
          <w:szCs w:val="24"/>
        </w:rPr>
        <w:t>the Focusing Question onto your Writing Draft Sheet.</w:t>
      </w:r>
      <w:r>
        <w:rPr>
          <w:szCs w:val="24"/>
        </w:rPr>
        <w:t xml:space="preserve"> </w:t>
      </w:r>
      <w:r w:rsidRPr="00171877">
        <w:rPr>
          <w:b/>
          <w:szCs w:val="24"/>
        </w:rPr>
        <w:t>Think</w:t>
      </w:r>
      <w:r w:rsidRPr="00171877">
        <w:rPr>
          <w:szCs w:val="24"/>
        </w:rPr>
        <w:t xml:space="preserve"> about the evidence you found. How could you answer the Focusing Question in a single sentence? Turn and </w:t>
      </w:r>
      <w:r w:rsidRPr="00171877">
        <w:rPr>
          <w:b/>
          <w:szCs w:val="24"/>
        </w:rPr>
        <w:t>tell</w:t>
      </w:r>
      <w:r w:rsidRPr="00171877">
        <w:rPr>
          <w:szCs w:val="24"/>
        </w:rPr>
        <w:t xml:space="preserve"> your partner how you might answer. </w:t>
      </w:r>
    </w:p>
    <w:p w:rsidR="008010CD" w:rsidRDefault="008010CD" w:rsidP="008010CD">
      <w:pPr>
        <w:pStyle w:val="ListParagraph"/>
        <w:spacing w:line="276" w:lineRule="auto"/>
        <w:ind w:left="360"/>
        <w:rPr>
          <w:szCs w:val="24"/>
        </w:rPr>
      </w:pPr>
    </w:p>
    <w:p w:rsidR="00C2039A" w:rsidRPr="008010CD" w:rsidRDefault="008010CD" w:rsidP="008010CD">
      <w:pPr>
        <w:pStyle w:val="ListParagraph"/>
        <w:numPr>
          <w:ilvl w:val="0"/>
          <w:numId w:val="6"/>
        </w:numPr>
        <w:spacing w:line="276" w:lineRule="auto"/>
        <w:rPr>
          <w:szCs w:val="24"/>
        </w:rPr>
      </w:pPr>
      <w:r w:rsidRPr="00171877">
        <w:rPr>
          <w:szCs w:val="24"/>
        </w:rPr>
        <w:t xml:space="preserve">The answer to a Focusing Question is called a Focus Statement. With your teacher, </w:t>
      </w:r>
      <w:r w:rsidRPr="00171877">
        <w:rPr>
          <w:b/>
          <w:szCs w:val="24"/>
        </w:rPr>
        <w:t>develop</w:t>
      </w:r>
      <w:r w:rsidRPr="00171877">
        <w:rPr>
          <w:szCs w:val="24"/>
        </w:rPr>
        <w:t xml:space="preserve"> a class Focus Statement.</w:t>
      </w:r>
      <w:r>
        <w:rPr>
          <w:szCs w:val="24"/>
        </w:rPr>
        <w:t xml:space="preserve"> </w:t>
      </w:r>
      <w:r w:rsidRPr="00171877">
        <w:rPr>
          <w:szCs w:val="24"/>
        </w:rPr>
        <w:t>Then,</w:t>
      </w:r>
      <w:r w:rsidRPr="00171877">
        <w:rPr>
          <w:b/>
          <w:szCs w:val="24"/>
        </w:rPr>
        <w:t xml:space="preserve"> copy</w:t>
      </w:r>
      <w:r w:rsidRPr="00171877">
        <w:rPr>
          <w:szCs w:val="24"/>
        </w:rPr>
        <w:t xml:space="preserve"> that focus statement on the Writing Draft Sheet right underneath the Focusing Question.</w:t>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                                                                                                                          Date</w:t>
      </w:r>
    </w:p>
    <w:p w:rsidR="00C2039A" w:rsidRPr="004372ED" w:rsidRDefault="00C2039A" w:rsidP="00C2039A">
      <w:pPr>
        <w:spacing w:line="276" w:lineRule="auto"/>
        <w:rPr>
          <w:szCs w:val="24"/>
        </w:rPr>
      </w:pPr>
      <w:r w:rsidRPr="004372ED">
        <w:rPr>
          <w:szCs w:val="24"/>
        </w:rPr>
        <w:t xml:space="preserve">Title of story </w:t>
      </w:r>
      <w:r w:rsidRPr="004372ED">
        <w:rPr>
          <w:b/>
          <w:szCs w:val="24"/>
        </w:rPr>
        <w:t>“</w:t>
      </w:r>
      <w:r w:rsidR="00675501">
        <w:rPr>
          <w:b/>
          <w:szCs w:val="24"/>
        </w:rPr>
        <w:t>The Night of San Juan</w:t>
      </w:r>
      <w:r w:rsidRPr="004372ED">
        <w:rPr>
          <w:b/>
          <w:szCs w:val="24"/>
        </w:rPr>
        <w:t>”</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p>
    <w:p w:rsidR="008010CD" w:rsidRDefault="008010CD" w:rsidP="008010CD">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8010CD" w:rsidRDefault="008010CD" w:rsidP="008010CD">
      <w:pPr>
        <w:pStyle w:val="ListParagraph"/>
        <w:spacing w:line="276" w:lineRule="auto"/>
        <w:ind w:left="360"/>
        <w:rPr>
          <w:szCs w:val="24"/>
        </w:rPr>
      </w:pPr>
    </w:p>
    <w:p w:rsidR="008010CD" w:rsidRDefault="008010CD" w:rsidP="008010CD">
      <w:pPr>
        <w:pStyle w:val="ListParagraph"/>
        <w:numPr>
          <w:ilvl w:val="0"/>
          <w:numId w:val="7"/>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8010CD" w:rsidRDefault="008010CD" w:rsidP="008010CD">
      <w:pPr>
        <w:pStyle w:val="ListParagraph"/>
        <w:spacing w:line="276" w:lineRule="auto"/>
        <w:ind w:left="360"/>
        <w:rPr>
          <w:szCs w:val="24"/>
        </w:rPr>
      </w:pPr>
    </w:p>
    <w:p w:rsidR="008010CD" w:rsidRPr="00726CBE" w:rsidRDefault="008010CD" w:rsidP="008010CD">
      <w:pPr>
        <w:pStyle w:val="ListParagraph"/>
        <w:numPr>
          <w:ilvl w:val="0"/>
          <w:numId w:val="7"/>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8010CD" w:rsidRDefault="008010CD" w:rsidP="008010CD">
      <w:pPr>
        <w:spacing w:line="276" w:lineRule="auto"/>
        <w:rPr>
          <w:szCs w:val="24"/>
        </w:rPr>
      </w:pPr>
    </w:p>
    <w:p w:rsidR="008010CD" w:rsidRPr="004372ED" w:rsidRDefault="008010CD" w:rsidP="008010CD">
      <w:pPr>
        <w:spacing w:line="276" w:lineRule="auto"/>
        <w:rPr>
          <w:szCs w:val="24"/>
        </w:rPr>
      </w:pPr>
    </w:p>
    <w:p w:rsidR="008010CD" w:rsidRDefault="008010CD" w:rsidP="008010CD">
      <w:pPr>
        <w:spacing w:line="276" w:lineRule="auto"/>
        <w:rPr>
          <w:i/>
          <w:szCs w:val="24"/>
        </w:rPr>
      </w:pPr>
      <w:r w:rsidRPr="004372ED">
        <w:rPr>
          <w:i/>
          <w:szCs w:val="24"/>
        </w:rPr>
        <w:t>On your own...</w:t>
      </w:r>
    </w:p>
    <w:p w:rsidR="008010CD" w:rsidRPr="004372ED" w:rsidRDefault="008010CD" w:rsidP="008010CD">
      <w:pPr>
        <w:spacing w:line="276" w:lineRule="auto"/>
        <w:rPr>
          <w:i/>
          <w:szCs w:val="24"/>
        </w:rPr>
      </w:pPr>
    </w:p>
    <w:p w:rsidR="008010CD" w:rsidRDefault="008010CD" w:rsidP="008010CD">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8010CD" w:rsidRDefault="008010CD" w:rsidP="008010CD">
      <w:pPr>
        <w:pStyle w:val="ListParagraph"/>
        <w:spacing w:line="276" w:lineRule="auto"/>
        <w:ind w:left="360"/>
        <w:rPr>
          <w:szCs w:val="24"/>
        </w:rPr>
      </w:pPr>
    </w:p>
    <w:p w:rsidR="008010CD" w:rsidRDefault="008010CD" w:rsidP="008010CD">
      <w:pPr>
        <w:pStyle w:val="ListParagraph"/>
        <w:numPr>
          <w:ilvl w:val="0"/>
          <w:numId w:val="7"/>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F61D7A" w:rsidRPr="004372ED" w:rsidRDefault="00F61D7A" w:rsidP="00C2039A">
      <w:pPr>
        <w:spacing w:line="276" w:lineRule="auto"/>
        <w:rPr>
          <w:szCs w:val="24"/>
        </w:rPr>
      </w:pPr>
    </w:p>
    <w:p w:rsidR="008010CD" w:rsidRDefault="00F61D7A" w:rsidP="008010CD">
      <w:pPr>
        <w:pStyle w:val="ListParagraph"/>
        <w:numPr>
          <w:ilvl w:val="0"/>
          <w:numId w:val="7"/>
        </w:numPr>
        <w:spacing w:line="276" w:lineRule="auto"/>
        <w:rPr>
          <w:szCs w:val="24"/>
        </w:rPr>
      </w:pPr>
      <w:r w:rsidRPr="008010CD">
        <w:rPr>
          <w:szCs w:val="24"/>
        </w:rPr>
        <w:t xml:space="preserve">Now, think about this question: </w:t>
      </w:r>
      <w:r w:rsidRPr="008010CD">
        <w:rPr>
          <w:i/>
          <w:szCs w:val="24"/>
        </w:rPr>
        <w:t>“Knowing what we know</w:t>
      </w:r>
      <w:r w:rsidR="00B12208" w:rsidRPr="008010CD">
        <w:rPr>
          <w:i/>
          <w:szCs w:val="24"/>
        </w:rPr>
        <w:t xml:space="preserve"> about how the story ends, do you think the Night of San Juan really is a time when dreams come true?</w:t>
      </w:r>
      <w:r w:rsidRPr="008010CD">
        <w:rPr>
          <w:i/>
          <w:szCs w:val="24"/>
        </w:rPr>
        <w:t>”</w:t>
      </w:r>
      <w:r w:rsidRPr="008010CD">
        <w:rPr>
          <w:szCs w:val="24"/>
        </w:rPr>
        <w:t xml:space="preserve"> </w:t>
      </w:r>
      <w:r w:rsidR="008010CD" w:rsidRPr="00171877">
        <w:rPr>
          <w:szCs w:val="24"/>
        </w:rPr>
        <w:t>Your teacher will lead you in a</w:t>
      </w:r>
      <w:r w:rsidR="008010CD" w:rsidRPr="00171877">
        <w:rPr>
          <w:b/>
          <w:szCs w:val="24"/>
        </w:rPr>
        <w:t xml:space="preserve"> discussion</w:t>
      </w:r>
      <w:r w:rsidR="008010CD" w:rsidRPr="00171877">
        <w:rPr>
          <w:szCs w:val="24"/>
        </w:rPr>
        <w:t xml:space="preserve"> to help you think about this question, which will help you improve and expand your conclusion. When you are ready, </w:t>
      </w:r>
      <w:r w:rsidR="008010CD" w:rsidRPr="00171877">
        <w:rPr>
          <w:b/>
          <w:szCs w:val="24"/>
        </w:rPr>
        <w:t>add a few sentences</w:t>
      </w:r>
      <w:r w:rsidR="008010CD" w:rsidRPr="00171877">
        <w:rPr>
          <w:szCs w:val="24"/>
        </w:rPr>
        <w:t xml:space="preserve"> to your conclusion to show your thinking about this question.</w:t>
      </w:r>
    </w:p>
    <w:p w:rsidR="008010CD" w:rsidRDefault="008010CD" w:rsidP="008010CD">
      <w:pPr>
        <w:pStyle w:val="ListParagraph"/>
        <w:spacing w:line="276" w:lineRule="auto"/>
        <w:ind w:left="360"/>
        <w:rPr>
          <w:szCs w:val="24"/>
        </w:rPr>
      </w:pPr>
    </w:p>
    <w:p w:rsidR="008010CD" w:rsidRPr="00171877" w:rsidRDefault="008010CD" w:rsidP="008010CD">
      <w:pPr>
        <w:pStyle w:val="ListParagraph"/>
        <w:numPr>
          <w:ilvl w:val="0"/>
          <w:numId w:val="7"/>
        </w:numPr>
        <w:spacing w:line="276" w:lineRule="auto"/>
        <w:rPr>
          <w:szCs w:val="24"/>
        </w:rPr>
      </w:pPr>
      <w:r w:rsidRPr="00171877">
        <w:rPr>
          <w:szCs w:val="24"/>
        </w:rPr>
        <w:t xml:space="preserve">With a pencil in your hand, </w:t>
      </w:r>
      <w:r w:rsidRPr="00171877">
        <w:rPr>
          <w:b/>
          <w:szCs w:val="24"/>
        </w:rPr>
        <w:t xml:space="preserve">read </w:t>
      </w:r>
      <w:r w:rsidRPr="00171877">
        <w:rPr>
          <w:szCs w:val="24"/>
        </w:rPr>
        <w:t xml:space="preserve">your piece aloud to a partner. </w:t>
      </w:r>
      <w:r w:rsidRPr="00171877">
        <w:rPr>
          <w:b/>
          <w:szCs w:val="24"/>
        </w:rPr>
        <w:t>Revise and edit</w:t>
      </w:r>
      <w:r w:rsidRPr="00171877">
        <w:rPr>
          <w:szCs w:val="24"/>
        </w:rPr>
        <w:t xml:space="preserve"> as you read</w:t>
      </w:r>
      <w:r>
        <w:rPr>
          <w:szCs w:val="24"/>
        </w:rPr>
        <w:t>.</w:t>
      </w:r>
    </w:p>
    <w:p w:rsidR="008010CD" w:rsidRDefault="008010CD" w:rsidP="008010CD">
      <w:pPr>
        <w:spacing w:line="276" w:lineRule="auto"/>
      </w:pPr>
    </w:p>
    <w:p w:rsidR="008010CD" w:rsidRDefault="008010CD" w:rsidP="008010CD">
      <w:pPr>
        <w:spacing w:line="276" w:lineRule="auto"/>
      </w:pPr>
    </w:p>
    <w:p w:rsidR="008010CD" w:rsidRDefault="008010CD" w:rsidP="008010CD">
      <w:pPr>
        <w:spacing w:line="276" w:lineRule="auto"/>
      </w:pPr>
    </w:p>
    <w:p w:rsidR="0059122B" w:rsidRDefault="0059122B" w:rsidP="008010CD">
      <w:pPr>
        <w:spacing w:line="276" w:lineRule="auto"/>
      </w:pPr>
    </w:p>
    <w:p w:rsidR="0059122B" w:rsidRDefault="0059122B" w:rsidP="008010CD">
      <w:pPr>
        <w:spacing w:line="276" w:lineRule="auto"/>
      </w:pPr>
    </w:p>
    <w:p w:rsidR="007419FA" w:rsidRPr="004372ED" w:rsidRDefault="008010CD" w:rsidP="008010CD">
      <w:pPr>
        <w:spacing w:line="276" w:lineRule="auto"/>
      </w:pPr>
      <w:r>
        <w:lastRenderedPageBreak/>
        <w:t xml:space="preserve">Name       </w:t>
      </w:r>
      <w:r w:rsidR="007419FA" w:rsidRPr="004372ED">
        <w:t xml:space="preserve">                                                                                       </w:t>
      </w:r>
      <w:r>
        <w:t xml:space="preserve">                           Date</w:t>
      </w:r>
    </w:p>
    <w:p w:rsidR="007419FA" w:rsidRPr="004372ED" w:rsidRDefault="007419FA" w:rsidP="007419FA">
      <w:pPr>
        <w:spacing w:line="276" w:lineRule="auto"/>
        <w:rPr>
          <w:szCs w:val="24"/>
        </w:rPr>
      </w:pPr>
      <w:r w:rsidRPr="004372ED">
        <w:rPr>
          <w:szCs w:val="24"/>
        </w:rPr>
        <w:t>Title of story</w:t>
      </w:r>
      <w:proofErr w:type="gramStart"/>
      <w:r w:rsidRPr="004372ED">
        <w:rPr>
          <w:szCs w:val="24"/>
        </w:rPr>
        <w:t>:</w:t>
      </w:r>
      <w:r w:rsidR="00126738" w:rsidRPr="004372ED">
        <w:rPr>
          <w:szCs w:val="24"/>
        </w:rPr>
        <w:t xml:space="preserve">  </w:t>
      </w:r>
      <w:r w:rsidR="00126738" w:rsidRPr="004372ED">
        <w:rPr>
          <w:b/>
          <w:szCs w:val="24"/>
        </w:rPr>
        <w:t>“</w:t>
      </w:r>
      <w:proofErr w:type="gramEnd"/>
      <w:r w:rsidR="00BD6DFC">
        <w:rPr>
          <w:b/>
          <w:szCs w:val="24"/>
        </w:rPr>
        <w:t>The Night of San Juan</w:t>
      </w:r>
      <w:r w:rsidR="00126738" w:rsidRPr="004372ED">
        <w:rPr>
          <w:b/>
          <w:szCs w:val="24"/>
        </w:rPr>
        <w:t>”</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8010C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rsidR="008010CD" w:rsidRDefault="008010CD" w:rsidP="00C8788F">
      <w:pPr>
        <w:spacing w:line="276" w:lineRule="auto"/>
        <w:rPr>
          <w:i/>
          <w:sz w:val="32"/>
          <w:szCs w:val="32"/>
        </w:rPr>
      </w:pPr>
      <w:r w:rsidRPr="004372ED">
        <w:rPr>
          <w:i/>
          <w:sz w:val="32"/>
          <w:szCs w:val="32"/>
        </w:rPr>
        <w:t>__________________________________________________________</w:t>
      </w:r>
    </w:p>
    <w:p w:rsidR="008010CD" w:rsidRDefault="008010CD" w:rsidP="00C8788F">
      <w:pPr>
        <w:spacing w:line="276" w:lineRule="auto"/>
        <w:rPr>
          <w:i/>
          <w:sz w:val="32"/>
          <w:szCs w:val="32"/>
        </w:rPr>
      </w:pPr>
      <w:r w:rsidRPr="004372ED">
        <w:rPr>
          <w:i/>
          <w:sz w:val="32"/>
          <w:szCs w:val="32"/>
        </w:rPr>
        <w:t>__________________________________________________________</w:t>
      </w:r>
    </w:p>
    <w:p w:rsidR="008010CD" w:rsidRDefault="008010CD" w:rsidP="00C8788F">
      <w:pPr>
        <w:spacing w:line="276" w:lineRule="auto"/>
        <w:rPr>
          <w:i/>
          <w:sz w:val="32"/>
          <w:szCs w:val="32"/>
        </w:rPr>
      </w:pPr>
      <w:r w:rsidRPr="004372ED">
        <w:rPr>
          <w:i/>
          <w:sz w:val="32"/>
          <w:szCs w:val="32"/>
        </w:rPr>
        <w:t>__________________________________________________________</w:t>
      </w:r>
    </w:p>
    <w:p w:rsidR="008010CD" w:rsidRDefault="008010CD" w:rsidP="00C8788F">
      <w:pPr>
        <w:spacing w:line="276" w:lineRule="auto"/>
        <w:rPr>
          <w:i/>
          <w:sz w:val="32"/>
          <w:szCs w:val="32"/>
        </w:rPr>
      </w:pPr>
      <w:r w:rsidRPr="004372ED">
        <w:rPr>
          <w:i/>
          <w:sz w:val="32"/>
          <w:szCs w:val="32"/>
        </w:rPr>
        <w:t>__________________________________________________________</w:t>
      </w:r>
    </w:p>
    <w:p w:rsidR="008010CD" w:rsidRDefault="008010CD" w:rsidP="00C8788F">
      <w:pPr>
        <w:spacing w:line="276" w:lineRule="auto"/>
        <w:rPr>
          <w:i/>
          <w:sz w:val="32"/>
          <w:szCs w:val="32"/>
        </w:rPr>
      </w:pPr>
      <w:r w:rsidRPr="004372ED">
        <w:rPr>
          <w:i/>
          <w:sz w:val="32"/>
          <w:szCs w:val="32"/>
        </w:rPr>
        <w:t>__________________________________________________________</w:t>
      </w:r>
    </w:p>
    <w:p w:rsidR="008010CD" w:rsidRDefault="008010CD" w:rsidP="00C8788F">
      <w:pPr>
        <w:spacing w:line="276" w:lineRule="auto"/>
        <w:rPr>
          <w:i/>
          <w:sz w:val="32"/>
          <w:szCs w:val="32"/>
        </w:rPr>
      </w:pPr>
      <w:r w:rsidRPr="004372ED">
        <w:rPr>
          <w:i/>
          <w:sz w:val="32"/>
          <w:szCs w:val="32"/>
        </w:rPr>
        <w:t>__________________________________________________________</w:t>
      </w:r>
    </w:p>
    <w:p w:rsidR="00C8788F" w:rsidRPr="004372ED" w:rsidRDefault="008010CD" w:rsidP="00C8788F">
      <w:pPr>
        <w:spacing w:line="276" w:lineRule="auto"/>
        <w:rPr>
          <w:i/>
          <w:sz w:val="32"/>
          <w:szCs w:val="32"/>
        </w:rPr>
      </w:pPr>
      <w:r w:rsidRPr="004372ED">
        <w:rPr>
          <w:i/>
          <w:sz w:val="32"/>
          <w:szCs w:val="32"/>
        </w:rPr>
        <w:t>__________________________________________________________</w:t>
      </w:r>
    </w:p>
    <w:p w:rsidR="008010CD" w:rsidRPr="004372ED" w:rsidRDefault="009A28BD" w:rsidP="008010CD">
      <w:pPr>
        <w:spacing w:line="276" w:lineRule="auto"/>
        <w:jc w:val="center"/>
        <w:rPr>
          <w:b/>
          <w:i/>
          <w:noProof/>
          <w:sz w:val="28"/>
          <w:szCs w:val="28"/>
        </w:rPr>
      </w:pPr>
      <w:r w:rsidRPr="004372ED">
        <w:rPr>
          <w:b/>
          <w:i/>
          <w:noProof/>
          <w:sz w:val="28"/>
          <w:szCs w:val="28"/>
        </w:rPr>
        <w:br w:type="page"/>
      </w:r>
      <w:r w:rsidR="008010CD" w:rsidRPr="004372ED">
        <w:rPr>
          <w:b/>
          <w:i/>
          <w:noProof/>
          <w:sz w:val="28"/>
          <w:szCs w:val="28"/>
        </w:rPr>
        <w:lastRenderedPageBreak/>
        <w:t>Teacher Pages</w:t>
      </w:r>
    </w:p>
    <w:p w:rsidR="008010CD" w:rsidRPr="004372ED" w:rsidRDefault="008010CD" w:rsidP="008010CD">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8010CD">
      <w:pPr>
        <w:rPr>
          <w:b/>
          <w:i/>
          <w:sz w:val="16"/>
          <w:szCs w:val="16"/>
        </w:rPr>
      </w:pPr>
    </w:p>
    <w:p w:rsidR="009B7916" w:rsidRPr="008010CD" w:rsidRDefault="006D374D" w:rsidP="009B7916">
      <w:pPr>
        <w:spacing w:line="276" w:lineRule="auto"/>
        <w:rPr>
          <w:i/>
          <w:szCs w:val="24"/>
        </w:rPr>
      </w:pPr>
      <w:r w:rsidRPr="004372ED">
        <w:rPr>
          <w:b/>
          <w:i/>
          <w:szCs w:val="24"/>
        </w:rPr>
        <w:t>FOCUSING QUESTION</w:t>
      </w:r>
      <w:r w:rsidR="009B7916">
        <w:rPr>
          <w:b/>
          <w:i/>
          <w:szCs w:val="24"/>
        </w:rPr>
        <w:t>:</w:t>
      </w:r>
      <w:r w:rsidR="00C8788F" w:rsidRPr="004372ED">
        <w:rPr>
          <w:i/>
          <w:szCs w:val="24"/>
        </w:rPr>
        <w:t xml:space="preserve"> </w:t>
      </w:r>
      <w:r w:rsidR="009B7916">
        <w:rPr>
          <w:i/>
          <w:szCs w:val="24"/>
        </w:rPr>
        <w:t xml:space="preserve"> </w:t>
      </w:r>
      <w:r w:rsidR="009B7916" w:rsidRPr="008010CD">
        <w:rPr>
          <w:i/>
          <w:szCs w:val="24"/>
        </w:rPr>
        <w:t>What challenges do the sisters face in getting Jose Manuel to the beach, and how do they resolve them?</w:t>
      </w:r>
    </w:p>
    <w:p w:rsidR="009B7916" w:rsidRPr="004372ED" w:rsidRDefault="009B7916" w:rsidP="009B7916">
      <w:pPr>
        <w:spacing w:line="276" w:lineRule="auto"/>
        <w:rPr>
          <w:i/>
          <w:szCs w:val="24"/>
        </w:rPr>
      </w:pPr>
    </w:p>
    <w:tbl>
      <w:tblPr>
        <w:tblStyle w:val="TableGrid"/>
        <w:tblW w:w="0" w:type="auto"/>
        <w:tblLook w:val="04A0" w:firstRow="1" w:lastRow="0" w:firstColumn="1" w:lastColumn="0" w:noHBand="0" w:noVBand="1"/>
      </w:tblPr>
      <w:tblGrid>
        <w:gridCol w:w="4439"/>
        <w:gridCol w:w="714"/>
        <w:gridCol w:w="3681"/>
        <w:gridCol w:w="742"/>
      </w:tblGrid>
      <w:tr w:rsidR="009B7916" w:rsidRPr="004372ED">
        <w:tc>
          <w:tcPr>
            <w:tcW w:w="4538" w:type="dxa"/>
          </w:tcPr>
          <w:p w:rsidR="009B7916" w:rsidRPr="00AF4D03" w:rsidRDefault="009B7916" w:rsidP="004B0120">
            <w:pPr>
              <w:spacing w:line="276" w:lineRule="auto"/>
              <w:jc w:val="center"/>
              <w:rPr>
                <w:b/>
                <w:i/>
                <w:szCs w:val="24"/>
              </w:rPr>
            </w:pPr>
            <w:r w:rsidRPr="00AF4D03">
              <w:rPr>
                <w:b/>
                <w:i/>
                <w:szCs w:val="24"/>
              </w:rPr>
              <w:t>Evidence</w:t>
            </w:r>
          </w:p>
          <w:p w:rsidR="009B7916" w:rsidRPr="004372ED" w:rsidRDefault="009B7916" w:rsidP="004B0120">
            <w:pPr>
              <w:spacing w:line="276" w:lineRule="auto"/>
              <w:jc w:val="center"/>
              <w:rPr>
                <w:szCs w:val="24"/>
              </w:rPr>
            </w:pPr>
            <w:r w:rsidRPr="00AF4D03">
              <w:rPr>
                <w:b/>
                <w:szCs w:val="24"/>
              </w:rPr>
              <w:t>What challenges the sisters faced</w:t>
            </w:r>
          </w:p>
        </w:tc>
        <w:tc>
          <w:tcPr>
            <w:tcW w:w="715" w:type="dxa"/>
          </w:tcPr>
          <w:p w:rsidR="009B7916" w:rsidRPr="004372ED" w:rsidRDefault="009B7916" w:rsidP="004B0120">
            <w:pPr>
              <w:spacing w:line="276" w:lineRule="auto"/>
              <w:rPr>
                <w:i/>
                <w:szCs w:val="24"/>
              </w:rPr>
            </w:pPr>
            <w:r w:rsidRPr="004372ED">
              <w:rPr>
                <w:i/>
                <w:szCs w:val="24"/>
              </w:rPr>
              <w:t>Page</w:t>
            </w:r>
          </w:p>
        </w:tc>
        <w:tc>
          <w:tcPr>
            <w:tcW w:w="4300" w:type="dxa"/>
          </w:tcPr>
          <w:p w:rsidR="009B7916" w:rsidRPr="00AF4D03" w:rsidRDefault="009B7916" w:rsidP="004B0120">
            <w:pPr>
              <w:spacing w:line="276" w:lineRule="auto"/>
              <w:jc w:val="center"/>
              <w:rPr>
                <w:b/>
                <w:i/>
                <w:szCs w:val="24"/>
              </w:rPr>
            </w:pPr>
            <w:r w:rsidRPr="00AF4D03">
              <w:rPr>
                <w:b/>
                <w:i/>
                <w:szCs w:val="24"/>
              </w:rPr>
              <w:t>Elaboration / explanation</w:t>
            </w:r>
          </w:p>
          <w:p w:rsidR="009B7916" w:rsidRPr="004372ED" w:rsidRDefault="009B7916" w:rsidP="004B0120">
            <w:pPr>
              <w:spacing w:line="276" w:lineRule="auto"/>
              <w:jc w:val="center"/>
              <w:rPr>
                <w:szCs w:val="24"/>
              </w:rPr>
            </w:pPr>
            <w:r w:rsidRPr="00AF4D03">
              <w:rPr>
                <w:b/>
                <w:szCs w:val="24"/>
              </w:rPr>
              <w:t>How they resolved the challenges</w:t>
            </w:r>
          </w:p>
        </w:tc>
        <w:tc>
          <w:tcPr>
            <w:tcW w:w="743" w:type="dxa"/>
          </w:tcPr>
          <w:p w:rsidR="009B7916" w:rsidRPr="004372ED" w:rsidRDefault="009B7916" w:rsidP="004B0120">
            <w:pPr>
              <w:spacing w:line="276" w:lineRule="auto"/>
              <w:rPr>
                <w:i/>
                <w:sz w:val="20"/>
              </w:rPr>
            </w:pPr>
            <w:r w:rsidRPr="004372ED">
              <w:rPr>
                <w:i/>
                <w:sz w:val="20"/>
              </w:rPr>
              <w:t>Used in your piece?</w:t>
            </w:r>
          </w:p>
        </w:tc>
      </w:tr>
      <w:tr w:rsidR="009B7916" w:rsidRPr="004372ED">
        <w:tc>
          <w:tcPr>
            <w:tcW w:w="4538" w:type="dxa"/>
          </w:tcPr>
          <w:p w:rsidR="0025732A" w:rsidRDefault="009B7916" w:rsidP="004B0120">
            <w:pPr>
              <w:spacing w:line="276" w:lineRule="auto"/>
              <w:rPr>
                <w:szCs w:val="24"/>
              </w:rPr>
            </w:pPr>
            <w:r w:rsidRPr="004372ED">
              <w:rPr>
                <w:szCs w:val="24"/>
              </w:rPr>
              <w:t>Example</w:t>
            </w:r>
            <w:r>
              <w:rPr>
                <w:szCs w:val="24"/>
              </w:rPr>
              <w:t xml:space="preserve"> </w:t>
            </w:r>
          </w:p>
          <w:p w:rsidR="009B7916" w:rsidRPr="0079487E" w:rsidRDefault="009B7916" w:rsidP="004B0120">
            <w:pPr>
              <w:spacing w:line="276" w:lineRule="auto"/>
              <w:rPr>
                <w:rFonts w:ascii="Apple Chancery" w:hAnsi="Apple Chancery" w:cs="Apple Chancery"/>
                <w:sz w:val="22"/>
                <w:szCs w:val="22"/>
              </w:rPr>
            </w:pPr>
            <w:r w:rsidRPr="0079487E">
              <w:rPr>
                <w:rFonts w:ascii="Apple Chancery" w:hAnsi="Apple Chancery" w:cs="Apple Chancery"/>
                <w:sz w:val="22"/>
                <w:szCs w:val="22"/>
              </w:rPr>
              <w:t>needed to find way to get message to Jose Manuel</w:t>
            </w:r>
          </w:p>
          <w:p w:rsidR="008010CD" w:rsidRDefault="008010CD" w:rsidP="004B0120">
            <w:pPr>
              <w:spacing w:line="276" w:lineRule="auto"/>
              <w:rPr>
                <w:szCs w:val="24"/>
              </w:rPr>
            </w:pPr>
          </w:p>
          <w:p w:rsidR="009B7916" w:rsidRPr="004372ED" w:rsidRDefault="009B7916" w:rsidP="004B0120">
            <w:pPr>
              <w:spacing w:line="276" w:lineRule="auto"/>
              <w:rPr>
                <w:szCs w:val="24"/>
              </w:rPr>
            </w:pPr>
            <w:r w:rsidRPr="004372ED">
              <w:rPr>
                <w:szCs w:val="24"/>
              </w:rPr>
              <w:t>-------------------------------------------------</w:t>
            </w:r>
          </w:p>
          <w:p w:rsidR="008010CD" w:rsidRDefault="008010CD" w:rsidP="004B0120">
            <w:pPr>
              <w:spacing w:line="276" w:lineRule="auto"/>
              <w:rPr>
                <w:szCs w:val="24"/>
              </w:rPr>
            </w:pPr>
          </w:p>
          <w:p w:rsidR="009B7916" w:rsidRPr="004372ED" w:rsidRDefault="009B7916" w:rsidP="004B0120">
            <w:pPr>
              <w:spacing w:line="276" w:lineRule="auto"/>
              <w:rPr>
                <w:szCs w:val="24"/>
              </w:rPr>
            </w:pPr>
            <w:r w:rsidRPr="004372ED">
              <w:rPr>
                <w:szCs w:val="24"/>
              </w:rPr>
              <w:t>Quote</w:t>
            </w:r>
            <w:r>
              <w:rPr>
                <w:szCs w:val="24"/>
              </w:rPr>
              <w:t xml:space="preserve"> </w:t>
            </w:r>
          </w:p>
          <w:p w:rsidR="009B7916" w:rsidRPr="008010CD" w:rsidRDefault="0025732A" w:rsidP="004B0120">
            <w:pPr>
              <w:spacing w:line="276" w:lineRule="auto"/>
              <w:rPr>
                <w:rFonts w:ascii="Apple Chancery" w:hAnsi="Apple Chancery"/>
                <w:sz w:val="22"/>
                <w:szCs w:val="24"/>
              </w:rPr>
            </w:pPr>
            <w:r w:rsidRPr="008010CD">
              <w:rPr>
                <w:rFonts w:ascii="Apple Chancery" w:hAnsi="Apple Chancery"/>
                <w:sz w:val="22"/>
                <w:szCs w:val="24"/>
              </w:rPr>
              <w:t>“I had an idea. Maybe there was a way we could ask him to join us.”</w:t>
            </w:r>
          </w:p>
        </w:tc>
        <w:tc>
          <w:tcPr>
            <w:tcW w:w="715" w:type="dxa"/>
          </w:tcPr>
          <w:p w:rsidR="009B7916" w:rsidRPr="004372ED" w:rsidRDefault="009B7916" w:rsidP="004B0120">
            <w:pPr>
              <w:spacing w:line="276" w:lineRule="auto"/>
              <w:rPr>
                <w:szCs w:val="24"/>
              </w:rPr>
            </w:pPr>
            <w:r>
              <w:rPr>
                <w:szCs w:val="24"/>
              </w:rPr>
              <w:t>82</w:t>
            </w:r>
          </w:p>
        </w:tc>
        <w:tc>
          <w:tcPr>
            <w:tcW w:w="4300" w:type="dxa"/>
          </w:tcPr>
          <w:p w:rsidR="008010CD" w:rsidRPr="008010CD" w:rsidRDefault="008010CD" w:rsidP="004B0120">
            <w:pPr>
              <w:spacing w:line="276" w:lineRule="auto"/>
              <w:rPr>
                <w:rFonts w:cs="Apple Chancery"/>
                <w:szCs w:val="22"/>
              </w:rPr>
            </w:pPr>
            <w:r w:rsidRPr="008010CD">
              <w:rPr>
                <w:rFonts w:cs="Apple Chancery"/>
                <w:szCs w:val="22"/>
              </w:rPr>
              <w:t>Example</w:t>
            </w:r>
          </w:p>
          <w:p w:rsidR="009B7916" w:rsidRDefault="009B7916" w:rsidP="004B0120">
            <w:pPr>
              <w:spacing w:line="276" w:lineRule="auto"/>
              <w:rPr>
                <w:rFonts w:ascii="Apple Chancery" w:hAnsi="Apple Chancery" w:cs="Apple Chancery"/>
                <w:sz w:val="22"/>
                <w:szCs w:val="22"/>
              </w:rPr>
            </w:pPr>
            <w:r w:rsidRPr="0079487E">
              <w:rPr>
                <w:rFonts w:ascii="Apple Chancery" w:hAnsi="Apple Chancery" w:cs="Apple Chancery"/>
                <w:sz w:val="22"/>
                <w:szCs w:val="22"/>
              </w:rPr>
              <w:t>Used a vegetable basket to get him a message about inviting him to the beach</w:t>
            </w:r>
          </w:p>
          <w:p w:rsidR="008010CD" w:rsidRDefault="008010CD" w:rsidP="004B0120">
            <w:pPr>
              <w:spacing w:line="276" w:lineRule="auto"/>
              <w:rPr>
                <w:rFonts w:ascii="Apple Chancery" w:hAnsi="Apple Chancery" w:cs="Apple Chancery"/>
                <w:sz w:val="22"/>
                <w:szCs w:val="22"/>
              </w:rPr>
            </w:pPr>
          </w:p>
          <w:p w:rsidR="009B7916" w:rsidRPr="0079487E" w:rsidRDefault="009B7916" w:rsidP="004B0120">
            <w:pPr>
              <w:spacing w:line="276" w:lineRule="auto"/>
              <w:rPr>
                <w:rFonts w:ascii="Apple Chancery" w:hAnsi="Apple Chancery" w:cs="Apple Chancery"/>
                <w:sz w:val="22"/>
                <w:szCs w:val="22"/>
              </w:rPr>
            </w:pPr>
            <w:r>
              <w:rPr>
                <w:rFonts w:ascii="Apple Chancery" w:hAnsi="Apple Chancery" w:cs="Apple Chancery"/>
                <w:sz w:val="22"/>
                <w:szCs w:val="22"/>
              </w:rPr>
              <w:t>------------------</w:t>
            </w:r>
            <w:r w:rsidR="008010CD">
              <w:rPr>
                <w:rFonts w:ascii="Apple Chancery" w:hAnsi="Apple Chancery" w:cs="Apple Chancery"/>
                <w:sz w:val="22"/>
                <w:szCs w:val="22"/>
              </w:rPr>
              <w:t>----------------------------</w:t>
            </w:r>
          </w:p>
          <w:p w:rsidR="008010CD" w:rsidRDefault="009B7916" w:rsidP="004B0120">
            <w:pPr>
              <w:spacing w:line="276" w:lineRule="auto"/>
              <w:rPr>
                <w:szCs w:val="24"/>
              </w:rPr>
            </w:pPr>
            <w:r>
              <w:rPr>
                <w:szCs w:val="24"/>
              </w:rPr>
              <w:t xml:space="preserve">Quote: </w:t>
            </w:r>
          </w:p>
          <w:p w:rsidR="009B7916" w:rsidRPr="008010CD" w:rsidRDefault="009B7916" w:rsidP="004B0120">
            <w:pPr>
              <w:spacing w:line="276" w:lineRule="auto"/>
              <w:rPr>
                <w:rFonts w:ascii="Apple Chancery" w:hAnsi="Apple Chancery"/>
                <w:sz w:val="22"/>
                <w:szCs w:val="24"/>
              </w:rPr>
            </w:pPr>
            <w:r w:rsidRPr="008010CD">
              <w:rPr>
                <w:rFonts w:ascii="Apple Chancery" w:hAnsi="Apple Chancery"/>
                <w:sz w:val="22"/>
                <w:szCs w:val="24"/>
              </w:rPr>
              <w:t>“What if we send Jose Manuel a note in his grandma’s basket inviting him to go to the beach with us tonight?” I offered</w:t>
            </w:r>
            <w:r w:rsidR="008010CD" w:rsidRPr="008010CD">
              <w:rPr>
                <w:rFonts w:ascii="Apple Chancery" w:hAnsi="Apple Chancery"/>
                <w:sz w:val="22"/>
                <w:szCs w:val="24"/>
              </w:rPr>
              <w:t>.</w:t>
            </w:r>
          </w:p>
          <w:p w:rsidR="009B7916" w:rsidRPr="004372ED" w:rsidRDefault="009B7916" w:rsidP="004B0120">
            <w:pPr>
              <w:spacing w:line="276" w:lineRule="auto"/>
              <w:rPr>
                <w:szCs w:val="24"/>
              </w:rPr>
            </w:pPr>
          </w:p>
        </w:tc>
        <w:tc>
          <w:tcPr>
            <w:tcW w:w="743" w:type="dxa"/>
          </w:tcPr>
          <w:p w:rsidR="009B7916" w:rsidRPr="004372ED" w:rsidRDefault="009B7916" w:rsidP="004B0120">
            <w:pPr>
              <w:spacing w:line="276" w:lineRule="auto"/>
              <w:rPr>
                <w:szCs w:val="24"/>
              </w:rPr>
            </w:pPr>
          </w:p>
        </w:tc>
      </w:tr>
      <w:tr w:rsidR="009B7916" w:rsidRPr="004372ED">
        <w:tc>
          <w:tcPr>
            <w:tcW w:w="4538" w:type="dxa"/>
          </w:tcPr>
          <w:p w:rsidR="0025732A" w:rsidRDefault="009B7916" w:rsidP="00B654D8">
            <w:pPr>
              <w:rPr>
                <w:szCs w:val="24"/>
              </w:rPr>
            </w:pPr>
            <w:r w:rsidRPr="004372ED">
              <w:rPr>
                <w:szCs w:val="24"/>
              </w:rPr>
              <w:t>Example</w:t>
            </w:r>
            <w:r>
              <w:rPr>
                <w:szCs w:val="24"/>
              </w:rPr>
              <w:t xml:space="preserve"> </w:t>
            </w:r>
          </w:p>
          <w:p w:rsidR="009B7916" w:rsidRPr="00B654D8" w:rsidRDefault="00B654D8" w:rsidP="00B654D8">
            <w:pPr>
              <w:rPr>
                <w:rFonts w:ascii="Apple Chancery" w:hAnsi="Apple Chancery" w:cs="Apple Chancery"/>
                <w:sz w:val="22"/>
                <w:szCs w:val="22"/>
              </w:rPr>
            </w:pPr>
            <w:proofErr w:type="spellStart"/>
            <w:r w:rsidRPr="0079487E">
              <w:rPr>
                <w:rFonts w:ascii="Apple Chancery" w:hAnsi="Apple Chancery" w:cs="Apple Chancery"/>
                <w:sz w:val="22"/>
                <w:szCs w:val="22"/>
              </w:rPr>
              <w:t>Aitza</w:t>
            </w:r>
            <w:proofErr w:type="spellEnd"/>
            <w:r w:rsidRPr="0079487E">
              <w:rPr>
                <w:rFonts w:ascii="Apple Chancery" w:hAnsi="Apple Chancery" w:cs="Apple Chancery"/>
                <w:sz w:val="22"/>
                <w:szCs w:val="22"/>
              </w:rPr>
              <w:t>, one sister, doesn’t think they can succeed in the plan</w:t>
            </w:r>
            <w:r>
              <w:rPr>
                <w:rFonts w:ascii="Apple Chancery" w:hAnsi="Apple Chancery" w:cs="Apple Chancery"/>
                <w:sz w:val="22"/>
                <w:szCs w:val="22"/>
              </w:rPr>
              <w:t xml:space="preserve"> </w:t>
            </w:r>
          </w:p>
          <w:p w:rsidR="008010CD" w:rsidRDefault="008010CD" w:rsidP="004B0120">
            <w:pPr>
              <w:spacing w:line="276" w:lineRule="auto"/>
              <w:rPr>
                <w:szCs w:val="24"/>
              </w:rPr>
            </w:pPr>
          </w:p>
          <w:p w:rsidR="009B7916" w:rsidRPr="004372ED" w:rsidRDefault="009B7916" w:rsidP="004B0120">
            <w:pPr>
              <w:spacing w:line="276" w:lineRule="auto"/>
              <w:rPr>
                <w:szCs w:val="24"/>
              </w:rPr>
            </w:pPr>
            <w:r w:rsidRPr="004372ED">
              <w:rPr>
                <w:szCs w:val="24"/>
              </w:rPr>
              <w:t>-------------------------------------------------</w:t>
            </w:r>
          </w:p>
          <w:p w:rsidR="008010CD" w:rsidRDefault="008010CD" w:rsidP="004B0120">
            <w:pPr>
              <w:spacing w:line="276" w:lineRule="auto"/>
              <w:rPr>
                <w:szCs w:val="24"/>
              </w:rPr>
            </w:pPr>
          </w:p>
          <w:p w:rsidR="0025732A" w:rsidRDefault="009B7916" w:rsidP="004B0120">
            <w:pPr>
              <w:spacing w:line="276" w:lineRule="auto"/>
              <w:rPr>
                <w:szCs w:val="24"/>
              </w:rPr>
            </w:pPr>
            <w:r w:rsidRPr="004372ED">
              <w:rPr>
                <w:szCs w:val="24"/>
              </w:rPr>
              <w:t>Quote</w:t>
            </w:r>
            <w:r w:rsidR="00B654D8">
              <w:rPr>
                <w:szCs w:val="24"/>
              </w:rPr>
              <w:t xml:space="preserve"> </w:t>
            </w:r>
          </w:p>
          <w:p w:rsidR="009B7916" w:rsidRPr="008010CD" w:rsidRDefault="00B654D8" w:rsidP="004B0120">
            <w:pPr>
              <w:spacing w:line="276" w:lineRule="auto"/>
              <w:rPr>
                <w:rFonts w:ascii="Apple Chancery" w:hAnsi="Apple Chancery"/>
                <w:sz w:val="22"/>
                <w:szCs w:val="24"/>
              </w:rPr>
            </w:pPr>
            <w:r w:rsidRPr="008010CD">
              <w:rPr>
                <w:rFonts w:ascii="Apple Chancery" w:hAnsi="Apple Chancery"/>
                <w:sz w:val="22"/>
                <w:szCs w:val="24"/>
              </w:rPr>
              <w:t xml:space="preserve">“It will never work,” </w:t>
            </w:r>
            <w:proofErr w:type="spellStart"/>
            <w:r w:rsidRPr="008010CD">
              <w:rPr>
                <w:rFonts w:ascii="Apple Chancery" w:hAnsi="Apple Chancery"/>
                <w:sz w:val="22"/>
                <w:szCs w:val="24"/>
              </w:rPr>
              <w:t>Aitza</w:t>
            </w:r>
            <w:proofErr w:type="spellEnd"/>
            <w:r w:rsidRPr="008010CD">
              <w:rPr>
                <w:rFonts w:ascii="Apple Chancery" w:hAnsi="Apple Chancery"/>
                <w:sz w:val="22"/>
                <w:szCs w:val="24"/>
              </w:rPr>
              <w:t xml:space="preserve"> said. “His grandmother will not like it. We could get into trouble.”</w:t>
            </w:r>
          </w:p>
          <w:p w:rsidR="009B7916" w:rsidRPr="004372ED" w:rsidRDefault="009B7916" w:rsidP="004B0120">
            <w:pPr>
              <w:spacing w:line="276" w:lineRule="auto"/>
              <w:rPr>
                <w:szCs w:val="24"/>
              </w:rPr>
            </w:pPr>
          </w:p>
        </w:tc>
        <w:tc>
          <w:tcPr>
            <w:tcW w:w="715" w:type="dxa"/>
          </w:tcPr>
          <w:p w:rsidR="009B7916" w:rsidRPr="004372ED" w:rsidRDefault="00B654D8" w:rsidP="004B0120">
            <w:pPr>
              <w:spacing w:line="276" w:lineRule="auto"/>
              <w:rPr>
                <w:szCs w:val="24"/>
              </w:rPr>
            </w:pPr>
            <w:r>
              <w:rPr>
                <w:szCs w:val="24"/>
              </w:rPr>
              <w:t>82</w:t>
            </w:r>
          </w:p>
        </w:tc>
        <w:tc>
          <w:tcPr>
            <w:tcW w:w="4300" w:type="dxa"/>
          </w:tcPr>
          <w:p w:rsidR="008010CD" w:rsidRPr="008010CD" w:rsidRDefault="008010CD" w:rsidP="004B0120">
            <w:pPr>
              <w:spacing w:line="276" w:lineRule="auto"/>
              <w:rPr>
                <w:rFonts w:cs="Apple Chancery"/>
                <w:szCs w:val="22"/>
              </w:rPr>
            </w:pPr>
            <w:r w:rsidRPr="008010CD">
              <w:rPr>
                <w:rFonts w:cs="Apple Chancery"/>
                <w:szCs w:val="22"/>
              </w:rPr>
              <w:t>Example</w:t>
            </w:r>
          </w:p>
          <w:p w:rsidR="009B7916" w:rsidRDefault="00B654D8" w:rsidP="004B0120">
            <w:pPr>
              <w:spacing w:line="276" w:lineRule="auto"/>
              <w:rPr>
                <w:rFonts w:ascii="Apple Chancery" w:hAnsi="Apple Chancery" w:cs="Apple Chancery"/>
                <w:sz w:val="22"/>
                <w:szCs w:val="22"/>
              </w:rPr>
            </w:pPr>
            <w:r>
              <w:rPr>
                <w:rFonts w:ascii="Apple Chancery" w:hAnsi="Apple Chancery" w:cs="Apple Chancery"/>
                <w:sz w:val="22"/>
                <w:szCs w:val="22"/>
              </w:rPr>
              <w:t xml:space="preserve">Other sisters talk her into trying the plan </w:t>
            </w:r>
          </w:p>
          <w:p w:rsidR="008010CD" w:rsidRDefault="008010CD" w:rsidP="004B0120">
            <w:pPr>
              <w:spacing w:line="276" w:lineRule="auto"/>
              <w:rPr>
                <w:rFonts w:ascii="Apple Chancery" w:hAnsi="Apple Chancery" w:cs="Apple Chancery"/>
                <w:sz w:val="22"/>
                <w:szCs w:val="22"/>
              </w:rPr>
            </w:pPr>
          </w:p>
          <w:p w:rsidR="00B654D8" w:rsidRDefault="00B654D8" w:rsidP="004B0120">
            <w:pPr>
              <w:spacing w:line="276" w:lineRule="auto"/>
              <w:rPr>
                <w:rFonts w:ascii="Apple Chancery" w:hAnsi="Apple Chancery" w:cs="Apple Chancery"/>
                <w:sz w:val="22"/>
                <w:szCs w:val="22"/>
              </w:rPr>
            </w:pPr>
            <w:r>
              <w:rPr>
                <w:rFonts w:ascii="Apple Chancery" w:hAnsi="Apple Chancery" w:cs="Apple Chancery"/>
                <w:sz w:val="22"/>
                <w:szCs w:val="22"/>
              </w:rPr>
              <w:t>----------------------------------------------</w:t>
            </w:r>
          </w:p>
          <w:p w:rsidR="008010CD" w:rsidRDefault="008010CD" w:rsidP="004B0120">
            <w:pPr>
              <w:spacing w:line="276" w:lineRule="auto"/>
              <w:rPr>
                <w:szCs w:val="24"/>
              </w:rPr>
            </w:pPr>
          </w:p>
          <w:p w:rsidR="0025732A" w:rsidRDefault="00B654D8" w:rsidP="004B0120">
            <w:pPr>
              <w:spacing w:line="276" w:lineRule="auto"/>
              <w:rPr>
                <w:szCs w:val="24"/>
              </w:rPr>
            </w:pPr>
            <w:r w:rsidRPr="004372ED">
              <w:rPr>
                <w:szCs w:val="24"/>
              </w:rPr>
              <w:t>Quote</w:t>
            </w:r>
            <w:r>
              <w:rPr>
                <w:szCs w:val="24"/>
              </w:rPr>
              <w:t xml:space="preserve"> </w:t>
            </w:r>
          </w:p>
          <w:p w:rsidR="00B654D8" w:rsidRPr="008010CD" w:rsidRDefault="00B654D8" w:rsidP="004B0120">
            <w:pPr>
              <w:spacing w:line="276" w:lineRule="auto"/>
              <w:rPr>
                <w:rFonts w:ascii="Apple Chancery" w:hAnsi="Apple Chancery"/>
                <w:sz w:val="22"/>
                <w:szCs w:val="24"/>
              </w:rPr>
            </w:pPr>
            <w:r w:rsidRPr="008010CD">
              <w:rPr>
                <w:rFonts w:ascii="Apple Chancery" w:hAnsi="Apple Chancery"/>
                <w:sz w:val="22"/>
                <w:szCs w:val="24"/>
              </w:rPr>
              <w:t>“we convinced her to try our plan”</w:t>
            </w:r>
          </w:p>
        </w:tc>
        <w:tc>
          <w:tcPr>
            <w:tcW w:w="743" w:type="dxa"/>
          </w:tcPr>
          <w:p w:rsidR="009B7916" w:rsidRPr="004372ED" w:rsidRDefault="009B7916" w:rsidP="004B0120">
            <w:pPr>
              <w:spacing w:line="276" w:lineRule="auto"/>
              <w:rPr>
                <w:szCs w:val="24"/>
              </w:rPr>
            </w:pPr>
          </w:p>
        </w:tc>
      </w:tr>
      <w:tr w:rsidR="00B654D8" w:rsidRPr="004372ED">
        <w:tc>
          <w:tcPr>
            <w:tcW w:w="4538" w:type="dxa"/>
          </w:tcPr>
          <w:p w:rsidR="0025732A" w:rsidRDefault="00B654D8" w:rsidP="004D5023">
            <w:pPr>
              <w:spacing w:line="276" w:lineRule="auto"/>
              <w:rPr>
                <w:szCs w:val="24"/>
              </w:rPr>
            </w:pPr>
            <w:r w:rsidRPr="004372ED">
              <w:rPr>
                <w:szCs w:val="24"/>
              </w:rPr>
              <w:t>Example</w:t>
            </w:r>
            <w:r>
              <w:rPr>
                <w:szCs w:val="24"/>
              </w:rPr>
              <w:t xml:space="preserve"> </w:t>
            </w:r>
          </w:p>
          <w:p w:rsidR="00B654D8" w:rsidRDefault="00B654D8" w:rsidP="004D5023">
            <w:pPr>
              <w:spacing w:line="276" w:lineRule="auto"/>
              <w:rPr>
                <w:rFonts w:ascii="Apple Chancery" w:hAnsi="Apple Chancery" w:cs="Apple Chancery"/>
                <w:sz w:val="22"/>
                <w:szCs w:val="22"/>
              </w:rPr>
            </w:pPr>
            <w:r w:rsidRPr="009B7916">
              <w:rPr>
                <w:rFonts w:ascii="Apple Chancery" w:hAnsi="Apple Chancery" w:cs="Apple Chancery"/>
                <w:sz w:val="22"/>
                <w:szCs w:val="22"/>
              </w:rPr>
              <w:t>afraid to ask grandmother</w:t>
            </w:r>
            <w:r>
              <w:rPr>
                <w:rFonts w:ascii="Apple Chancery" w:hAnsi="Apple Chancery" w:cs="Apple Chancery"/>
                <w:sz w:val="22"/>
                <w:szCs w:val="22"/>
              </w:rPr>
              <w:t xml:space="preserve"> if Jose Manuel could come out to beach</w:t>
            </w:r>
          </w:p>
          <w:p w:rsidR="00D95BF4" w:rsidRPr="004372ED" w:rsidRDefault="00D95BF4" w:rsidP="004D5023">
            <w:pPr>
              <w:spacing w:line="276" w:lineRule="auto"/>
              <w:rPr>
                <w:szCs w:val="24"/>
              </w:rPr>
            </w:pPr>
            <w:r>
              <w:rPr>
                <w:rFonts w:ascii="Apple Chancery" w:hAnsi="Apple Chancery" w:cs="Apple Chancery"/>
                <w:sz w:val="22"/>
                <w:szCs w:val="22"/>
              </w:rPr>
              <w:t xml:space="preserve">The grandma looks mean </w:t>
            </w:r>
          </w:p>
          <w:p w:rsidR="00B654D8" w:rsidRPr="004372ED" w:rsidRDefault="00B654D8" w:rsidP="004D5023">
            <w:pPr>
              <w:spacing w:line="276" w:lineRule="auto"/>
              <w:rPr>
                <w:szCs w:val="24"/>
              </w:rPr>
            </w:pPr>
            <w:r w:rsidRPr="004372ED">
              <w:rPr>
                <w:szCs w:val="24"/>
              </w:rPr>
              <w:t>-------------------------------------------------</w:t>
            </w:r>
          </w:p>
          <w:p w:rsidR="008010CD" w:rsidRDefault="008010CD" w:rsidP="004D5023">
            <w:pPr>
              <w:spacing w:line="276" w:lineRule="auto"/>
              <w:rPr>
                <w:szCs w:val="24"/>
              </w:rPr>
            </w:pPr>
          </w:p>
          <w:p w:rsidR="008010CD" w:rsidRDefault="008010CD" w:rsidP="004D5023">
            <w:pPr>
              <w:spacing w:line="276" w:lineRule="auto"/>
              <w:rPr>
                <w:szCs w:val="24"/>
              </w:rPr>
            </w:pPr>
          </w:p>
          <w:p w:rsidR="0025732A" w:rsidRDefault="00B654D8" w:rsidP="004D5023">
            <w:pPr>
              <w:spacing w:line="276" w:lineRule="auto"/>
              <w:rPr>
                <w:szCs w:val="24"/>
              </w:rPr>
            </w:pPr>
            <w:r w:rsidRPr="004372ED">
              <w:rPr>
                <w:szCs w:val="24"/>
              </w:rPr>
              <w:t>Quote</w:t>
            </w:r>
            <w:r w:rsidR="00D95BF4">
              <w:rPr>
                <w:szCs w:val="24"/>
              </w:rPr>
              <w:t xml:space="preserve"> </w:t>
            </w:r>
          </w:p>
          <w:p w:rsidR="00B654D8" w:rsidRPr="008010CD" w:rsidRDefault="00D95BF4" w:rsidP="004D5023">
            <w:pPr>
              <w:spacing w:line="276" w:lineRule="auto"/>
              <w:rPr>
                <w:rFonts w:ascii="Apple Chancery" w:hAnsi="Apple Chancery"/>
                <w:sz w:val="22"/>
                <w:szCs w:val="24"/>
              </w:rPr>
            </w:pPr>
            <w:r w:rsidRPr="008010CD">
              <w:rPr>
                <w:rFonts w:ascii="Apple Chancery" w:hAnsi="Apple Chancery"/>
                <w:sz w:val="22"/>
                <w:szCs w:val="24"/>
              </w:rPr>
              <w:t>“wearing a frown as grim as her black widow dress”</w:t>
            </w:r>
          </w:p>
          <w:p w:rsidR="00B654D8" w:rsidRPr="004372ED" w:rsidRDefault="00B654D8" w:rsidP="004B0120">
            <w:pPr>
              <w:spacing w:line="276" w:lineRule="auto"/>
              <w:rPr>
                <w:szCs w:val="24"/>
              </w:rPr>
            </w:pPr>
          </w:p>
        </w:tc>
        <w:tc>
          <w:tcPr>
            <w:tcW w:w="715" w:type="dxa"/>
          </w:tcPr>
          <w:p w:rsidR="00B654D8" w:rsidRPr="004372ED" w:rsidRDefault="00B654D8" w:rsidP="004B0120">
            <w:pPr>
              <w:spacing w:line="276" w:lineRule="auto"/>
              <w:rPr>
                <w:szCs w:val="24"/>
              </w:rPr>
            </w:pPr>
            <w:r>
              <w:rPr>
                <w:szCs w:val="24"/>
              </w:rPr>
              <w:t>8</w:t>
            </w:r>
            <w:r w:rsidR="00D95BF4">
              <w:rPr>
                <w:szCs w:val="24"/>
              </w:rPr>
              <w:t>3, 84</w:t>
            </w:r>
          </w:p>
        </w:tc>
        <w:tc>
          <w:tcPr>
            <w:tcW w:w="4300" w:type="dxa"/>
          </w:tcPr>
          <w:p w:rsidR="008010CD" w:rsidRPr="008010CD" w:rsidRDefault="008010CD" w:rsidP="004D5023">
            <w:pPr>
              <w:spacing w:line="276" w:lineRule="auto"/>
              <w:rPr>
                <w:rFonts w:cs="Apple Chancery"/>
                <w:szCs w:val="22"/>
              </w:rPr>
            </w:pPr>
            <w:r w:rsidRPr="008010CD">
              <w:rPr>
                <w:rFonts w:cs="Apple Chancery"/>
                <w:szCs w:val="22"/>
              </w:rPr>
              <w:t>Example</w:t>
            </w:r>
          </w:p>
          <w:p w:rsidR="008010CD" w:rsidRDefault="00B654D8" w:rsidP="004D5023">
            <w:pPr>
              <w:spacing w:line="276" w:lineRule="auto"/>
              <w:rPr>
                <w:rFonts w:ascii="Apple Chancery" w:hAnsi="Apple Chancery" w:cs="Apple Chancery"/>
                <w:sz w:val="22"/>
                <w:szCs w:val="22"/>
              </w:rPr>
            </w:pPr>
            <w:r w:rsidRPr="009B7916">
              <w:rPr>
                <w:rFonts w:ascii="Apple Chancery" w:hAnsi="Apple Chancery" w:cs="Apple Chancery"/>
                <w:sz w:val="22"/>
                <w:szCs w:val="22"/>
              </w:rPr>
              <w:t>Found the courage to ask grandma if Jose Manuel could come to beach</w:t>
            </w:r>
          </w:p>
          <w:p w:rsidR="008010CD" w:rsidRDefault="008010CD" w:rsidP="004D5023">
            <w:pPr>
              <w:spacing w:line="276" w:lineRule="auto"/>
              <w:rPr>
                <w:rFonts w:ascii="Apple Chancery" w:hAnsi="Apple Chancery" w:cs="Apple Chancery"/>
                <w:sz w:val="22"/>
                <w:szCs w:val="22"/>
              </w:rPr>
            </w:pPr>
          </w:p>
          <w:p w:rsidR="00B654D8" w:rsidRPr="009B7916" w:rsidRDefault="00B654D8" w:rsidP="004D5023">
            <w:pPr>
              <w:spacing w:line="276" w:lineRule="auto"/>
              <w:rPr>
                <w:rFonts w:ascii="Apple Chancery" w:hAnsi="Apple Chancery" w:cs="Apple Chancery"/>
                <w:sz w:val="22"/>
                <w:szCs w:val="22"/>
              </w:rPr>
            </w:pPr>
            <w:r>
              <w:rPr>
                <w:rFonts w:ascii="Apple Chancery" w:hAnsi="Apple Chancery" w:cs="Apple Chancery"/>
                <w:sz w:val="22"/>
                <w:szCs w:val="22"/>
              </w:rPr>
              <w:t>----------------------------------------------</w:t>
            </w:r>
          </w:p>
          <w:p w:rsidR="008010CD" w:rsidRDefault="008010CD" w:rsidP="004B0120">
            <w:pPr>
              <w:spacing w:line="276" w:lineRule="auto"/>
              <w:rPr>
                <w:szCs w:val="24"/>
              </w:rPr>
            </w:pPr>
          </w:p>
          <w:p w:rsidR="008010CD" w:rsidRDefault="008010CD" w:rsidP="004B0120">
            <w:pPr>
              <w:spacing w:line="276" w:lineRule="auto"/>
              <w:rPr>
                <w:szCs w:val="24"/>
              </w:rPr>
            </w:pPr>
          </w:p>
          <w:p w:rsidR="0025732A" w:rsidRDefault="00B654D8" w:rsidP="004B0120">
            <w:pPr>
              <w:spacing w:line="276" w:lineRule="auto"/>
              <w:rPr>
                <w:szCs w:val="24"/>
              </w:rPr>
            </w:pPr>
            <w:r>
              <w:rPr>
                <w:szCs w:val="24"/>
              </w:rPr>
              <w:t>Quot</w:t>
            </w:r>
            <w:r w:rsidR="008010CD">
              <w:rPr>
                <w:szCs w:val="24"/>
              </w:rPr>
              <w:t>e</w:t>
            </w:r>
          </w:p>
          <w:p w:rsidR="00D95BF4" w:rsidRPr="008010CD" w:rsidRDefault="00B654D8" w:rsidP="004B0120">
            <w:pPr>
              <w:spacing w:line="276" w:lineRule="auto"/>
              <w:rPr>
                <w:rFonts w:ascii="Apple Chancery" w:hAnsi="Apple Chancery"/>
                <w:sz w:val="22"/>
                <w:szCs w:val="24"/>
              </w:rPr>
            </w:pPr>
            <w:r w:rsidRPr="008010CD">
              <w:rPr>
                <w:rFonts w:ascii="Apple Chancery" w:hAnsi="Apple Chancery"/>
                <w:sz w:val="22"/>
                <w:szCs w:val="24"/>
              </w:rPr>
              <w:t>“Amalia took a deep breath, then took a step forward”</w:t>
            </w:r>
          </w:p>
          <w:p w:rsidR="00D95BF4" w:rsidRPr="008010CD" w:rsidRDefault="00D95BF4" w:rsidP="004B0120">
            <w:pPr>
              <w:spacing w:line="276" w:lineRule="auto"/>
              <w:rPr>
                <w:rFonts w:ascii="Apple Chancery" w:hAnsi="Apple Chancery"/>
                <w:sz w:val="22"/>
                <w:szCs w:val="24"/>
              </w:rPr>
            </w:pPr>
          </w:p>
          <w:p w:rsidR="00D95BF4" w:rsidRPr="004372ED" w:rsidRDefault="00D95BF4" w:rsidP="004B0120">
            <w:pPr>
              <w:spacing w:line="276" w:lineRule="auto"/>
              <w:rPr>
                <w:szCs w:val="24"/>
              </w:rPr>
            </w:pPr>
            <w:r w:rsidRPr="008010CD">
              <w:rPr>
                <w:rFonts w:ascii="Apple Chancery" w:hAnsi="Apple Chancery"/>
                <w:sz w:val="22"/>
                <w:szCs w:val="24"/>
              </w:rPr>
              <w:t>“Amalia followed her in without a thought”</w:t>
            </w:r>
          </w:p>
        </w:tc>
        <w:tc>
          <w:tcPr>
            <w:tcW w:w="743" w:type="dxa"/>
          </w:tcPr>
          <w:p w:rsidR="00B654D8" w:rsidRPr="004372ED" w:rsidRDefault="00B654D8" w:rsidP="004B0120">
            <w:pPr>
              <w:spacing w:line="276" w:lineRule="auto"/>
              <w:rPr>
                <w:szCs w:val="24"/>
              </w:rPr>
            </w:pPr>
          </w:p>
        </w:tc>
      </w:tr>
    </w:tbl>
    <w:p w:rsidR="004B0120" w:rsidRDefault="004B0120" w:rsidP="006D374D">
      <w:pPr>
        <w:ind w:left="360"/>
        <w:rPr>
          <w:rFonts w:ascii="Comic Sans MS" w:hAnsi="Comic Sans MS"/>
          <w:b/>
          <w:szCs w:val="24"/>
        </w:rPr>
      </w:pPr>
    </w:p>
    <w:p w:rsidR="006D374D" w:rsidRPr="008010CD" w:rsidRDefault="006D374D" w:rsidP="008010CD">
      <w:pPr>
        <w:rPr>
          <w:szCs w:val="24"/>
        </w:rPr>
      </w:pPr>
      <w:r w:rsidRPr="008010CD">
        <w:rPr>
          <w:b/>
          <w:szCs w:val="24"/>
        </w:rPr>
        <w:lastRenderedPageBreak/>
        <w:t>POSSIBLE FOCUS STATEMENT:</w:t>
      </w:r>
      <w:r w:rsidR="00C8788F" w:rsidRPr="008010CD">
        <w:rPr>
          <w:szCs w:val="24"/>
        </w:rPr>
        <w:t xml:space="preserve"> </w:t>
      </w:r>
      <w:r w:rsidR="00903950" w:rsidRPr="008010CD">
        <w:rPr>
          <w:i/>
          <w:szCs w:val="24"/>
        </w:rPr>
        <w:t>The three sisters face several challenges in trying to get Jose Manuel to the beach, and they resolve all of them.</w:t>
      </w:r>
    </w:p>
    <w:p w:rsidR="00C8788F" w:rsidRPr="004372ED" w:rsidRDefault="00C8788F" w:rsidP="00C8788F">
      <w:pPr>
        <w:rPr>
          <w:rFonts w:ascii="Comic Sans MS" w:hAnsi="Comic Sans MS"/>
          <w:szCs w:val="24"/>
        </w:rPr>
      </w:pPr>
    </w:p>
    <w:p w:rsidR="00D04B0A" w:rsidRPr="008010CD" w:rsidRDefault="00D04B0A" w:rsidP="00C8788F">
      <w:pPr>
        <w:rPr>
          <w:szCs w:val="24"/>
        </w:rPr>
      </w:pPr>
    </w:p>
    <w:p w:rsidR="00D04B0A" w:rsidRPr="008010CD" w:rsidRDefault="00D04B0A" w:rsidP="00C8788F">
      <w:pPr>
        <w:rPr>
          <w:szCs w:val="24"/>
        </w:rPr>
      </w:pPr>
    </w:p>
    <w:p w:rsidR="00C8788F" w:rsidRPr="008010CD" w:rsidRDefault="00C8788F" w:rsidP="00C8788F">
      <w:pPr>
        <w:rPr>
          <w:szCs w:val="24"/>
        </w:rPr>
      </w:pPr>
      <w:r w:rsidRPr="008010CD">
        <w:rPr>
          <w:szCs w:val="24"/>
        </w:rPr>
        <w:t>Additional notes to the teacher about this piece:</w:t>
      </w:r>
    </w:p>
    <w:p w:rsidR="00C8788F" w:rsidRPr="008010CD" w:rsidRDefault="00C8788F" w:rsidP="00C8788F">
      <w:pPr>
        <w:rPr>
          <w:szCs w:val="24"/>
        </w:rPr>
      </w:pPr>
    </w:p>
    <w:p w:rsidR="00B707D4" w:rsidRPr="008010CD" w:rsidRDefault="00B707D4" w:rsidP="00C8788F">
      <w:pPr>
        <w:ind w:left="360"/>
        <w:rPr>
          <w:szCs w:val="24"/>
        </w:rPr>
      </w:pPr>
    </w:p>
    <w:p w:rsidR="00C8788F" w:rsidRPr="008010CD" w:rsidRDefault="00C8788F" w:rsidP="00C8788F">
      <w:pPr>
        <w:pStyle w:val="ListParagraph"/>
        <w:numPr>
          <w:ilvl w:val="0"/>
          <w:numId w:val="2"/>
        </w:numPr>
        <w:spacing w:line="276" w:lineRule="auto"/>
        <w:rPr>
          <w:szCs w:val="24"/>
        </w:rPr>
      </w:pPr>
      <w:r w:rsidRPr="008010CD">
        <w:rPr>
          <w:szCs w:val="24"/>
        </w:rPr>
        <w:t>An extension / reflection question for the conclu</w:t>
      </w:r>
      <w:r w:rsidR="00A81053" w:rsidRPr="008010CD">
        <w:rPr>
          <w:szCs w:val="24"/>
        </w:rPr>
        <w:t>sion of this piece might be, “Knowing what we know about how the story ends, do you think the Night of San Juan really is a time when dreams come true?”</w:t>
      </w:r>
    </w:p>
    <w:p w:rsidR="00B41B2C" w:rsidRPr="004372ED" w:rsidRDefault="00B41B2C" w:rsidP="007419FA">
      <w:pPr>
        <w:spacing w:line="276" w:lineRule="auto"/>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8010CD" w:rsidRDefault="008010CD">
      <w:pPr>
        <w:rPr>
          <w:i/>
          <w:sz w:val="32"/>
          <w:szCs w:val="32"/>
        </w:rPr>
      </w:pPr>
    </w:p>
    <w:p w:rsidR="00A44C68" w:rsidRPr="004372ED" w:rsidRDefault="00A44C68">
      <w:pPr>
        <w:rPr>
          <w:i/>
          <w:sz w:val="32"/>
          <w:szCs w:val="32"/>
        </w:rPr>
      </w:pPr>
    </w:p>
    <w:p w:rsidR="0059122B" w:rsidRDefault="0059122B" w:rsidP="008010CD">
      <w:pPr>
        <w:spacing w:line="276" w:lineRule="auto"/>
        <w:jc w:val="center"/>
        <w:rPr>
          <w:i/>
          <w:sz w:val="32"/>
          <w:szCs w:val="32"/>
        </w:rPr>
      </w:pPr>
    </w:p>
    <w:p w:rsidR="0059122B" w:rsidRDefault="0059122B" w:rsidP="008010CD">
      <w:pPr>
        <w:spacing w:line="276" w:lineRule="auto"/>
        <w:jc w:val="center"/>
        <w:rPr>
          <w:i/>
          <w:sz w:val="32"/>
          <w:szCs w:val="32"/>
        </w:rPr>
      </w:pPr>
    </w:p>
    <w:p w:rsidR="0059122B" w:rsidRDefault="0059122B" w:rsidP="008010CD">
      <w:pPr>
        <w:spacing w:line="276" w:lineRule="auto"/>
        <w:jc w:val="center"/>
        <w:rPr>
          <w:i/>
          <w:sz w:val="32"/>
          <w:szCs w:val="32"/>
        </w:rPr>
      </w:pPr>
    </w:p>
    <w:p w:rsidR="0059122B" w:rsidRDefault="0059122B" w:rsidP="008010CD">
      <w:pPr>
        <w:spacing w:line="276" w:lineRule="auto"/>
        <w:jc w:val="center"/>
        <w:rPr>
          <w:i/>
          <w:sz w:val="32"/>
          <w:szCs w:val="32"/>
        </w:rPr>
      </w:pPr>
    </w:p>
    <w:p w:rsidR="0059122B" w:rsidRDefault="0059122B" w:rsidP="008010CD">
      <w:pPr>
        <w:spacing w:line="276" w:lineRule="auto"/>
        <w:jc w:val="center"/>
        <w:rPr>
          <w:i/>
          <w:sz w:val="32"/>
          <w:szCs w:val="32"/>
        </w:rPr>
      </w:pPr>
    </w:p>
    <w:p w:rsidR="0059122B" w:rsidRDefault="0059122B" w:rsidP="008010CD">
      <w:pPr>
        <w:spacing w:line="276" w:lineRule="auto"/>
        <w:jc w:val="center"/>
        <w:rPr>
          <w:i/>
          <w:sz w:val="32"/>
          <w:szCs w:val="32"/>
        </w:rPr>
      </w:pPr>
    </w:p>
    <w:p w:rsidR="0059122B" w:rsidRDefault="0059122B" w:rsidP="008010CD">
      <w:pPr>
        <w:spacing w:line="276" w:lineRule="auto"/>
        <w:jc w:val="center"/>
        <w:rPr>
          <w:i/>
          <w:sz w:val="32"/>
          <w:szCs w:val="32"/>
        </w:rPr>
      </w:pPr>
    </w:p>
    <w:p w:rsidR="008010CD" w:rsidRDefault="008010CD" w:rsidP="008010CD">
      <w:pPr>
        <w:spacing w:line="276" w:lineRule="auto"/>
        <w:jc w:val="center"/>
        <w:rPr>
          <w:i/>
          <w:sz w:val="32"/>
          <w:szCs w:val="32"/>
        </w:rPr>
      </w:pPr>
      <w:r>
        <w:rPr>
          <w:i/>
          <w:sz w:val="32"/>
          <w:szCs w:val="32"/>
        </w:rPr>
        <w:lastRenderedPageBreak/>
        <w:t>Writing Sample</w:t>
      </w:r>
    </w:p>
    <w:p w:rsidR="008010CD" w:rsidRPr="0071621C" w:rsidRDefault="008010CD" w:rsidP="008010CD">
      <w:pPr>
        <w:spacing w:line="276" w:lineRule="auto"/>
        <w:jc w:val="center"/>
        <w:rPr>
          <w:i/>
          <w:szCs w:val="32"/>
        </w:rPr>
      </w:pPr>
    </w:p>
    <w:p w:rsidR="008010CD" w:rsidRPr="00726CBE" w:rsidRDefault="008010CD" w:rsidP="008010CD">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957A7F" w:rsidRPr="008010CD" w:rsidRDefault="00957A7F" w:rsidP="008010CD">
      <w:pPr>
        <w:spacing w:line="336" w:lineRule="auto"/>
        <w:contextualSpacing/>
        <w:jc w:val="center"/>
        <w:rPr>
          <w:i/>
          <w:szCs w:val="24"/>
        </w:rPr>
      </w:pPr>
    </w:p>
    <w:p w:rsidR="00A32377" w:rsidRPr="008010CD" w:rsidRDefault="00B41B2C" w:rsidP="008010CD">
      <w:pPr>
        <w:spacing w:line="336" w:lineRule="auto"/>
        <w:contextualSpacing/>
        <w:rPr>
          <w:szCs w:val="22"/>
        </w:rPr>
      </w:pPr>
      <w:r w:rsidRPr="008010CD">
        <w:rPr>
          <w:szCs w:val="24"/>
        </w:rPr>
        <w:tab/>
      </w:r>
      <w:r w:rsidR="00A32377" w:rsidRPr="008010CD">
        <w:rPr>
          <w:szCs w:val="22"/>
        </w:rPr>
        <w:t xml:space="preserve">In “The Night of San Juan,” the three sisters want to take their neighbor Jose Manuel </w:t>
      </w:r>
      <w:r w:rsidR="00BD1D88" w:rsidRPr="008010CD">
        <w:rPr>
          <w:szCs w:val="22"/>
        </w:rPr>
        <w:t xml:space="preserve">to the beach on a special night when wishes </w:t>
      </w:r>
      <w:proofErr w:type="gramStart"/>
      <w:r w:rsidR="00BD1D88" w:rsidRPr="008010CD">
        <w:rPr>
          <w:szCs w:val="22"/>
        </w:rPr>
        <w:t>come</w:t>
      </w:r>
      <w:proofErr w:type="gramEnd"/>
      <w:r w:rsidR="00BD1D88" w:rsidRPr="008010CD">
        <w:rPr>
          <w:szCs w:val="22"/>
        </w:rPr>
        <w:t xml:space="preserve"> true.</w:t>
      </w:r>
      <w:r w:rsidR="00A32377" w:rsidRPr="008010CD">
        <w:rPr>
          <w:szCs w:val="22"/>
        </w:rPr>
        <w:t xml:space="preserve"> The three sisters face several challenges in trying to get Jose Manuel to the beach, and they resolve all of them.</w:t>
      </w:r>
    </w:p>
    <w:p w:rsidR="008F4363" w:rsidRPr="008010CD" w:rsidRDefault="00A32377" w:rsidP="00912927">
      <w:pPr>
        <w:spacing w:line="336" w:lineRule="auto"/>
        <w:contextualSpacing/>
        <w:rPr>
          <w:szCs w:val="22"/>
        </w:rPr>
      </w:pPr>
      <w:r w:rsidRPr="008010CD">
        <w:rPr>
          <w:szCs w:val="22"/>
        </w:rPr>
        <w:tab/>
        <w:t xml:space="preserve">First, </w:t>
      </w:r>
      <w:r w:rsidR="00487068" w:rsidRPr="008010CD">
        <w:rPr>
          <w:szCs w:val="22"/>
        </w:rPr>
        <w:t xml:space="preserve">the sisters face </w:t>
      </w:r>
      <w:r w:rsidR="008F4363" w:rsidRPr="008010CD">
        <w:rPr>
          <w:szCs w:val="22"/>
        </w:rPr>
        <w:t>the challenge of</w:t>
      </w:r>
      <w:r w:rsidR="00487068" w:rsidRPr="008010CD">
        <w:rPr>
          <w:szCs w:val="22"/>
        </w:rPr>
        <w:t xml:space="preserve"> get</w:t>
      </w:r>
      <w:r w:rsidR="008F4363" w:rsidRPr="008010CD">
        <w:rPr>
          <w:szCs w:val="22"/>
        </w:rPr>
        <w:t>ting</w:t>
      </w:r>
      <w:r w:rsidR="00487068" w:rsidRPr="008010CD">
        <w:rPr>
          <w:szCs w:val="22"/>
        </w:rPr>
        <w:t xml:space="preserve"> a message to Jose Manuel that they would like him to come to the beach with them.</w:t>
      </w:r>
      <w:r w:rsidR="00184910" w:rsidRPr="008010CD">
        <w:rPr>
          <w:szCs w:val="22"/>
        </w:rPr>
        <w:t xml:space="preserve"> </w:t>
      </w:r>
      <w:r w:rsidR="008F4363" w:rsidRPr="008010CD">
        <w:rPr>
          <w:szCs w:val="22"/>
        </w:rPr>
        <w:t xml:space="preserve">His grandma doesn’t let him out much, so they have no way to talk to him. </w:t>
      </w:r>
      <w:r w:rsidR="00184910" w:rsidRPr="008010CD">
        <w:rPr>
          <w:szCs w:val="22"/>
        </w:rPr>
        <w:t xml:space="preserve">They solve this challenge by deciding to send him </w:t>
      </w:r>
      <w:r w:rsidR="00E03812" w:rsidRPr="008010CD">
        <w:rPr>
          <w:szCs w:val="22"/>
        </w:rPr>
        <w:t xml:space="preserve">a </w:t>
      </w:r>
      <w:r w:rsidR="00184910" w:rsidRPr="008010CD">
        <w:rPr>
          <w:szCs w:val="22"/>
        </w:rPr>
        <w:t>note in the vegetabl</w:t>
      </w:r>
      <w:r w:rsidR="008F4363" w:rsidRPr="008010CD">
        <w:rPr>
          <w:szCs w:val="22"/>
        </w:rPr>
        <w:t xml:space="preserve">e basket that his grandma uses when she buys vegetables from the street vendor. </w:t>
      </w:r>
    </w:p>
    <w:p w:rsidR="008F4363" w:rsidRPr="008010CD" w:rsidRDefault="008F4363" w:rsidP="00912927">
      <w:pPr>
        <w:spacing w:line="336" w:lineRule="auto"/>
        <w:contextualSpacing/>
        <w:rPr>
          <w:szCs w:val="22"/>
        </w:rPr>
      </w:pPr>
      <w:r w:rsidRPr="008010CD">
        <w:rPr>
          <w:szCs w:val="22"/>
        </w:rPr>
        <w:t xml:space="preserve">      The next challenge the sisters face is convincing one of the sisters, </w:t>
      </w:r>
      <w:proofErr w:type="spellStart"/>
      <w:r w:rsidRPr="008010CD">
        <w:rPr>
          <w:szCs w:val="22"/>
        </w:rPr>
        <w:t>Aitza</w:t>
      </w:r>
      <w:proofErr w:type="spellEnd"/>
      <w:r w:rsidRPr="008010CD">
        <w:rPr>
          <w:szCs w:val="22"/>
        </w:rPr>
        <w:t xml:space="preserve">, that the plan will work. </w:t>
      </w:r>
      <w:r w:rsidR="00E03812" w:rsidRPr="008010CD">
        <w:rPr>
          <w:szCs w:val="22"/>
        </w:rPr>
        <w:t xml:space="preserve"> </w:t>
      </w:r>
      <w:r w:rsidRPr="008010CD">
        <w:rPr>
          <w:szCs w:val="22"/>
        </w:rPr>
        <w:t xml:space="preserve">“It will never work,” </w:t>
      </w:r>
      <w:proofErr w:type="spellStart"/>
      <w:r w:rsidRPr="008010CD">
        <w:rPr>
          <w:szCs w:val="22"/>
        </w:rPr>
        <w:t>Aitza</w:t>
      </w:r>
      <w:proofErr w:type="spellEnd"/>
      <w:r w:rsidRPr="008010CD">
        <w:rPr>
          <w:szCs w:val="22"/>
        </w:rPr>
        <w:t xml:space="preserve"> says. “His grandma will not like it. We could get into trouble.”  But the other sisters talk her into it. The plan</w:t>
      </w:r>
      <w:r w:rsidR="00E03812" w:rsidRPr="008010CD">
        <w:rPr>
          <w:szCs w:val="22"/>
        </w:rPr>
        <w:t xml:space="preserve"> works, and they get upstairs to where Jose Manuel and his grandma live. </w:t>
      </w:r>
    </w:p>
    <w:p w:rsidR="00A32377" w:rsidRPr="008010CD" w:rsidRDefault="008F4363" w:rsidP="00912927">
      <w:pPr>
        <w:spacing w:line="336" w:lineRule="auto"/>
        <w:contextualSpacing/>
        <w:rPr>
          <w:szCs w:val="22"/>
        </w:rPr>
      </w:pPr>
      <w:r w:rsidRPr="008010CD">
        <w:rPr>
          <w:szCs w:val="22"/>
        </w:rPr>
        <w:t xml:space="preserve">        </w:t>
      </w:r>
      <w:r w:rsidR="00E03812" w:rsidRPr="008010CD">
        <w:rPr>
          <w:szCs w:val="22"/>
        </w:rPr>
        <w:t xml:space="preserve">Finally, the sisters face a challenge of being brave enough to </w:t>
      </w:r>
      <w:proofErr w:type="gramStart"/>
      <w:r w:rsidR="00E03812" w:rsidRPr="008010CD">
        <w:rPr>
          <w:szCs w:val="22"/>
        </w:rPr>
        <w:t>actually ask</w:t>
      </w:r>
      <w:proofErr w:type="gramEnd"/>
      <w:r w:rsidR="00E03812" w:rsidRPr="008010CD">
        <w:rPr>
          <w:szCs w:val="22"/>
        </w:rPr>
        <w:t xml:space="preserve"> the grandmother if Jose Manuel can come with them to the beach.</w:t>
      </w:r>
      <w:r w:rsidR="004D5023" w:rsidRPr="008010CD">
        <w:rPr>
          <w:szCs w:val="22"/>
        </w:rPr>
        <w:t xml:space="preserve"> They are afraid of the grandmother, who looks “grim” when she opens the door. However, they meet this challenge when Amalia, the youngest, is brave enough to ask the grandmother if Jose Manuel can come with them</w:t>
      </w:r>
      <w:r w:rsidR="00BD1D88" w:rsidRPr="008010CD">
        <w:rPr>
          <w:szCs w:val="22"/>
        </w:rPr>
        <w:t>. Then, Amalia is also brave enough to try some of the grandmother’s homemade corn fritters when she invites them in.</w:t>
      </w:r>
    </w:p>
    <w:p w:rsidR="00BD1D88" w:rsidRPr="008010CD" w:rsidRDefault="00BD1D88" w:rsidP="00912927">
      <w:pPr>
        <w:spacing w:line="336" w:lineRule="auto"/>
        <w:contextualSpacing/>
        <w:rPr>
          <w:szCs w:val="22"/>
        </w:rPr>
      </w:pPr>
      <w:r w:rsidRPr="008010CD">
        <w:rPr>
          <w:szCs w:val="22"/>
        </w:rPr>
        <w:tab/>
        <w:t>In conclusion, the three sisters face several challenges and meet all of them. As a result, Jose Manuel’s grandmother lets him go with them to the beach. It does seem that on the nigh</w:t>
      </w:r>
      <w:r w:rsidR="00D04B0A" w:rsidRPr="008010CD">
        <w:rPr>
          <w:szCs w:val="22"/>
        </w:rPr>
        <w:t xml:space="preserve">t of San Juan, wishes </w:t>
      </w:r>
      <w:proofErr w:type="gramStart"/>
      <w:r w:rsidR="00D04B0A" w:rsidRPr="008010CD">
        <w:rPr>
          <w:szCs w:val="22"/>
        </w:rPr>
        <w:t>come</w:t>
      </w:r>
      <w:proofErr w:type="gramEnd"/>
      <w:r w:rsidR="00D04B0A" w:rsidRPr="008010CD">
        <w:rPr>
          <w:szCs w:val="22"/>
        </w:rPr>
        <w:t xml:space="preserve"> true for the three sisters and their friend.</w:t>
      </w:r>
    </w:p>
    <w:p w:rsidR="0059122B" w:rsidRDefault="0059122B">
      <w:pPr>
        <w:rPr>
          <w:szCs w:val="22"/>
        </w:rPr>
      </w:pPr>
      <w:r>
        <w:rPr>
          <w:szCs w:val="22"/>
        </w:rPr>
        <w:br w:type="page"/>
      </w:r>
    </w:p>
    <w:p w:rsidR="0059122B" w:rsidRDefault="0059122B" w:rsidP="0059122B">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59122B" w:rsidRDefault="0059122B" w:rsidP="0059122B">
      <w:pPr>
        <w:jc w:val="center"/>
        <w:rPr>
          <w:rFonts w:cstheme="minorHAnsi"/>
          <w:sz w:val="36"/>
          <w:szCs w:val="36"/>
        </w:rPr>
      </w:pPr>
      <w:r>
        <w:rPr>
          <w:rFonts w:cstheme="minorHAnsi"/>
          <w:sz w:val="36"/>
          <w:szCs w:val="36"/>
        </w:rPr>
        <w:t>to use with Basal Alignment Project Lessons</w:t>
      </w:r>
    </w:p>
    <w:p w:rsidR="0059122B" w:rsidRDefault="0059122B" w:rsidP="0059122B">
      <w:pPr>
        <w:jc w:val="center"/>
        <w:rPr>
          <w:rFonts w:cstheme="minorHAnsi"/>
          <w:sz w:val="36"/>
          <w:szCs w:val="36"/>
        </w:rPr>
      </w:pPr>
    </w:p>
    <w:p w:rsidR="0059122B" w:rsidRDefault="0059122B" w:rsidP="0059122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59122B" w:rsidRDefault="0059122B" w:rsidP="0059122B">
      <w:pPr>
        <w:rPr>
          <w:rFonts w:cstheme="minorHAnsi"/>
          <w:sz w:val="22"/>
          <w:szCs w:val="22"/>
        </w:rPr>
      </w:pPr>
      <w:bookmarkStart w:id="2" w:name="_GoBack"/>
      <w:bookmarkEnd w:id="2"/>
    </w:p>
    <w:p w:rsidR="0059122B" w:rsidRDefault="0059122B" w:rsidP="0059122B">
      <w:pPr>
        <w:rPr>
          <w:rFonts w:cstheme="minorHAnsi"/>
          <w:b/>
          <w:sz w:val="28"/>
          <w:szCs w:val="28"/>
        </w:rPr>
      </w:pPr>
      <w:r>
        <w:rPr>
          <w:rFonts w:cstheme="minorHAnsi"/>
          <w:b/>
          <w:sz w:val="28"/>
          <w:szCs w:val="28"/>
        </w:rPr>
        <w:t xml:space="preserve">Before the reading:  </w:t>
      </w:r>
    </w:p>
    <w:p w:rsidR="0059122B" w:rsidRDefault="0059122B" w:rsidP="0059122B">
      <w:pPr>
        <w:pStyle w:val="ListParagraph"/>
        <w:numPr>
          <w:ilvl w:val="0"/>
          <w:numId w:val="8"/>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59122B" w:rsidRDefault="0059122B" w:rsidP="0059122B">
      <w:pPr>
        <w:pStyle w:val="ListParagraph"/>
        <w:rPr>
          <w:rFonts w:cstheme="minorHAnsi"/>
        </w:rPr>
      </w:pPr>
    </w:p>
    <w:p w:rsidR="0059122B" w:rsidRDefault="0059122B" w:rsidP="0059122B">
      <w:pPr>
        <w:pStyle w:val="ListParagraph"/>
        <w:numPr>
          <w:ilvl w:val="0"/>
          <w:numId w:val="9"/>
        </w:numPr>
        <w:spacing w:after="160" w:line="254" w:lineRule="auto"/>
        <w:rPr>
          <w:rFonts w:cstheme="minorHAnsi"/>
        </w:rPr>
      </w:pPr>
      <w:bookmarkStart w:id="3"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3"/>
    <w:p w:rsidR="0059122B" w:rsidRDefault="0059122B" w:rsidP="0059122B">
      <w:pPr>
        <w:spacing w:after="120" w:line="256" w:lineRule="auto"/>
        <w:ind w:firstLine="720"/>
        <w:rPr>
          <w:rFonts w:cstheme="minorHAnsi"/>
        </w:rPr>
      </w:pPr>
      <w:r>
        <w:rPr>
          <w:rFonts w:cstheme="minorHAnsi"/>
          <w:b/>
        </w:rPr>
        <w:t>Examples of Activities:</w:t>
      </w:r>
      <w:r>
        <w:rPr>
          <w:rFonts w:cstheme="minorHAnsi"/>
        </w:rPr>
        <w:t xml:space="preserve"> </w:t>
      </w:r>
    </w:p>
    <w:p w:rsidR="0059122B" w:rsidRDefault="0059122B" w:rsidP="0059122B">
      <w:pPr>
        <w:pStyle w:val="ListParagraph"/>
        <w:numPr>
          <w:ilvl w:val="0"/>
          <w:numId w:val="10"/>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rsidR="0059122B" w:rsidRDefault="0059122B" w:rsidP="0059122B">
      <w:pPr>
        <w:pStyle w:val="ListParagraph"/>
        <w:numPr>
          <w:ilvl w:val="0"/>
          <w:numId w:val="10"/>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59122B" w:rsidRDefault="0059122B" w:rsidP="0059122B">
      <w:pPr>
        <w:pStyle w:val="ListParagraph"/>
        <w:numPr>
          <w:ilvl w:val="0"/>
          <w:numId w:val="10"/>
        </w:numPr>
        <w:spacing w:after="160" w:line="254" w:lineRule="auto"/>
        <w:rPr>
          <w:rFonts w:cstheme="minorHAnsi"/>
        </w:rPr>
      </w:pPr>
      <w:r>
        <w:rPr>
          <w:rFonts w:cstheme="minorHAnsi"/>
        </w:rPr>
        <w:t xml:space="preserve">Keep a word wall or word bank where these new words can be added and that students can access later. </w:t>
      </w:r>
    </w:p>
    <w:p w:rsidR="0059122B" w:rsidRDefault="0059122B" w:rsidP="0059122B">
      <w:pPr>
        <w:pStyle w:val="ListParagraph"/>
        <w:numPr>
          <w:ilvl w:val="0"/>
          <w:numId w:val="10"/>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59122B" w:rsidRDefault="0059122B" w:rsidP="0059122B">
      <w:pPr>
        <w:pStyle w:val="ListParagraph"/>
        <w:numPr>
          <w:ilvl w:val="0"/>
          <w:numId w:val="10"/>
        </w:numPr>
        <w:spacing w:after="160" w:line="254" w:lineRule="auto"/>
        <w:rPr>
          <w:rFonts w:cstheme="minorHAnsi"/>
        </w:rPr>
      </w:pPr>
      <w:r>
        <w:rPr>
          <w:rFonts w:cstheme="minorHAnsi"/>
        </w:rPr>
        <w:t>Create pictures using the word. These can even be added to your word wall!</w:t>
      </w:r>
    </w:p>
    <w:p w:rsidR="0059122B" w:rsidRDefault="0059122B" w:rsidP="0059122B">
      <w:pPr>
        <w:pStyle w:val="ListParagraph"/>
        <w:numPr>
          <w:ilvl w:val="0"/>
          <w:numId w:val="10"/>
        </w:numPr>
        <w:spacing w:after="160" w:line="254" w:lineRule="auto"/>
        <w:rPr>
          <w:rFonts w:cstheme="minorHAnsi"/>
        </w:rPr>
      </w:pPr>
      <w:r>
        <w:rPr>
          <w:rFonts w:cstheme="minorHAnsi"/>
        </w:rPr>
        <w:t xml:space="preserve">Create lists of synonyms and antonyms for the word. </w:t>
      </w:r>
      <w:bookmarkStart w:id="4" w:name="_Hlk525125549"/>
    </w:p>
    <w:p w:rsidR="0059122B" w:rsidRDefault="0059122B" w:rsidP="0059122B">
      <w:pPr>
        <w:pStyle w:val="ListParagraph"/>
        <w:numPr>
          <w:ilvl w:val="0"/>
          <w:numId w:val="10"/>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4"/>
    </w:p>
    <w:p w:rsidR="0059122B" w:rsidRDefault="0059122B" w:rsidP="0059122B">
      <w:pPr>
        <w:pStyle w:val="ListParagraph"/>
        <w:numPr>
          <w:ilvl w:val="1"/>
          <w:numId w:val="11"/>
        </w:numPr>
        <w:spacing w:after="160" w:line="252"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rsidR="0059122B" w:rsidRDefault="0059122B" w:rsidP="0059122B">
      <w:pPr>
        <w:pStyle w:val="ListParagraph"/>
        <w:ind w:left="1440"/>
        <w:rPr>
          <w:rFonts w:cstheme="minorHAnsi"/>
        </w:rPr>
      </w:pPr>
    </w:p>
    <w:p w:rsidR="0059122B" w:rsidRDefault="0059122B" w:rsidP="0059122B">
      <w:pPr>
        <w:pStyle w:val="ListParagraph"/>
        <w:numPr>
          <w:ilvl w:val="0"/>
          <w:numId w:val="11"/>
        </w:numPr>
        <w:spacing w:after="160" w:line="252" w:lineRule="auto"/>
        <w:rPr>
          <w:rFonts w:cstheme="minorHAnsi"/>
        </w:rPr>
      </w:pPr>
      <w:r>
        <w:rPr>
          <w:rFonts w:cstheme="minorHAnsi"/>
        </w:rPr>
        <w:t xml:space="preserve">Use graphic organizers to help introduce content. </w:t>
      </w:r>
    </w:p>
    <w:p w:rsidR="0059122B" w:rsidRDefault="0059122B" w:rsidP="0059122B">
      <w:pPr>
        <w:pStyle w:val="ListParagraph"/>
        <w:rPr>
          <w:rFonts w:cstheme="minorHAnsi"/>
          <w:b/>
        </w:rPr>
      </w:pPr>
    </w:p>
    <w:p w:rsidR="0059122B" w:rsidRDefault="0059122B" w:rsidP="0059122B">
      <w:pPr>
        <w:pStyle w:val="ListParagraph"/>
        <w:rPr>
          <w:rFonts w:cstheme="minorHAnsi"/>
          <w:b/>
        </w:rPr>
      </w:pPr>
      <w:r>
        <w:rPr>
          <w:rFonts w:cstheme="minorHAnsi"/>
          <w:b/>
        </w:rPr>
        <w:t xml:space="preserve">Examples of Activities:  </w:t>
      </w:r>
    </w:p>
    <w:p w:rsidR="0059122B" w:rsidRDefault="0059122B" w:rsidP="0059122B">
      <w:pPr>
        <w:pStyle w:val="ListParagraph"/>
        <w:numPr>
          <w:ilvl w:val="0"/>
          <w:numId w:val="12"/>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rsidR="0059122B" w:rsidRDefault="0059122B" w:rsidP="0059122B">
      <w:pPr>
        <w:pStyle w:val="ListParagraph"/>
        <w:numPr>
          <w:ilvl w:val="0"/>
          <w:numId w:val="12"/>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rsidR="0059122B" w:rsidRDefault="0059122B" w:rsidP="0059122B">
      <w:pPr>
        <w:pStyle w:val="ListParagraph"/>
        <w:numPr>
          <w:ilvl w:val="0"/>
          <w:numId w:val="12"/>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59122B" w:rsidRDefault="0059122B" w:rsidP="0059122B">
      <w:pPr>
        <w:pStyle w:val="ListParagraph"/>
        <w:rPr>
          <w:rFonts w:cstheme="minorHAnsi"/>
        </w:rPr>
      </w:pPr>
    </w:p>
    <w:p w:rsidR="0059122B" w:rsidRDefault="0059122B" w:rsidP="0059122B">
      <w:pPr>
        <w:rPr>
          <w:rFonts w:cstheme="minorHAnsi"/>
          <w:b/>
        </w:rPr>
      </w:pPr>
      <w:r>
        <w:rPr>
          <w:rFonts w:cstheme="minorHAnsi"/>
          <w:b/>
          <w:sz w:val="28"/>
          <w:szCs w:val="28"/>
        </w:rPr>
        <w:t>During reading</w:t>
      </w:r>
      <w:r>
        <w:rPr>
          <w:rFonts w:cstheme="minorHAnsi"/>
          <w:b/>
        </w:rPr>
        <w:t xml:space="preserve">:  </w:t>
      </w:r>
    </w:p>
    <w:p w:rsidR="0059122B" w:rsidRDefault="0059122B" w:rsidP="0059122B">
      <w:pPr>
        <w:pStyle w:val="ListParagraph"/>
        <w:rPr>
          <w:rFonts w:cstheme="minorHAnsi"/>
        </w:rPr>
      </w:pPr>
    </w:p>
    <w:p w:rsidR="0059122B" w:rsidRDefault="0059122B" w:rsidP="0059122B">
      <w:pPr>
        <w:pStyle w:val="ListParagraph"/>
        <w:numPr>
          <w:ilvl w:val="0"/>
          <w:numId w:val="13"/>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59122B" w:rsidRDefault="0059122B" w:rsidP="0059122B">
      <w:pPr>
        <w:pStyle w:val="ListParagraph"/>
        <w:rPr>
          <w:rFonts w:cstheme="minorHAnsi"/>
        </w:rPr>
      </w:pPr>
    </w:p>
    <w:p w:rsidR="0059122B" w:rsidRDefault="0059122B" w:rsidP="0059122B">
      <w:pPr>
        <w:pStyle w:val="ListParagraph"/>
        <w:numPr>
          <w:ilvl w:val="0"/>
          <w:numId w:val="13"/>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59122B" w:rsidRDefault="0059122B" w:rsidP="0059122B">
      <w:pPr>
        <w:pStyle w:val="ListParagraph"/>
        <w:rPr>
          <w:rFonts w:cstheme="minorHAnsi"/>
        </w:rPr>
      </w:pPr>
    </w:p>
    <w:p w:rsidR="0059122B" w:rsidRDefault="0059122B" w:rsidP="0059122B">
      <w:pPr>
        <w:pStyle w:val="ListParagraph"/>
        <w:numPr>
          <w:ilvl w:val="0"/>
          <w:numId w:val="14"/>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59122B" w:rsidRDefault="0059122B" w:rsidP="0059122B">
      <w:pPr>
        <w:pStyle w:val="ListParagraph"/>
        <w:rPr>
          <w:rFonts w:cstheme="minorHAnsi"/>
        </w:rPr>
      </w:pPr>
    </w:p>
    <w:p w:rsidR="0059122B" w:rsidRDefault="0059122B" w:rsidP="0059122B">
      <w:pPr>
        <w:pStyle w:val="ListParagraph"/>
        <w:numPr>
          <w:ilvl w:val="0"/>
          <w:numId w:val="14"/>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rsidR="0059122B" w:rsidRDefault="0059122B" w:rsidP="0059122B">
      <w:pPr>
        <w:pStyle w:val="ListParagraph"/>
        <w:rPr>
          <w:rFonts w:cstheme="minorHAnsi"/>
        </w:rPr>
      </w:pPr>
    </w:p>
    <w:p w:rsidR="0059122B" w:rsidRDefault="0059122B" w:rsidP="0059122B">
      <w:pPr>
        <w:pStyle w:val="ListParagraph"/>
        <w:numPr>
          <w:ilvl w:val="0"/>
          <w:numId w:val="14"/>
        </w:numPr>
        <w:spacing w:after="160" w:line="252" w:lineRule="auto"/>
        <w:rPr>
          <w:rFonts w:cstheme="minorHAnsi"/>
        </w:rPr>
      </w:pPr>
      <w:r>
        <w:rPr>
          <w:rFonts w:cstheme="minorHAnsi"/>
        </w:rPr>
        <w:t xml:space="preserve">Continue to draw attention to and discuss the words that you introduced before the reading. </w:t>
      </w:r>
    </w:p>
    <w:p w:rsidR="0059122B" w:rsidRDefault="0059122B" w:rsidP="0059122B">
      <w:pPr>
        <w:pStyle w:val="ListParagraph"/>
        <w:rPr>
          <w:rFonts w:cstheme="minorHAnsi"/>
          <w:b/>
        </w:rPr>
      </w:pPr>
      <w:r>
        <w:rPr>
          <w:rFonts w:cstheme="minorHAnsi"/>
          <w:b/>
        </w:rPr>
        <w:t xml:space="preserve">Examples of Activities:  </w:t>
      </w:r>
    </w:p>
    <w:p w:rsidR="0059122B" w:rsidRDefault="0059122B" w:rsidP="0059122B">
      <w:pPr>
        <w:pStyle w:val="ListParagraph"/>
        <w:numPr>
          <w:ilvl w:val="0"/>
          <w:numId w:val="15"/>
        </w:numPr>
        <w:spacing w:after="160" w:line="252" w:lineRule="auto"/>
        <w:rPr>
          <w:rFonts w:cstheme="minorHAnsi"/>
        </w:rPr>
      </w:pPr>
      <w:r>
        <w:rPr>
          <w:rFonts w:cstheme="minorHAnsi"/>
        </w:rPr>
        <w:t xml:space="preserve">Have students include the example from the text in their glossary that they created.  </w:t>
      </w:r>
    </w:p>
    <w:p w:rsidR="0059122B" w:rsidRDefault="0059122B" w:rsidP="0059122B">
      <w:pPr>
        <w:pStyle w:val="ListParagraph"/>
        <w:numPr>
          <w:ilvl w:val="0"/>
          <w:numId w:val="15"/>
        </w:numPr>
        <w:spacing w:after="160" w:line="252" w:lineRule="auto"/>
        <w:rPr>
          <w:rFonts w:cstheme="minorHAnsi"/>
        </w:rPr>
      </w:pPr>
      <w:r>
        <w:rPr>
          <w:rFonts w:cstheme="minorHAnsi"/>
        </w:rPr>
        <w:t xml:space="preserve">Create or find pictures that represent how the word was used in the passage.  </w:t>
      </w:r>
    </w:p>
    <w:p w:rsidR="0059122B" w:rsidRDefault="0059122B" w:rsidP="0059122B">
      <w:pPr>
        <w:pStyle w:val="ListParagraph"/>
        <w:numPr>
          <w:ilvl w:val="0"/>
          <w:numId w:val="15"/>
        </w:numPr>
        <w:spacing w:after="160" w:line="252" w:lineRule="auto"/>
        <w:rPr>
          <w:rFonts w:cstheme="minorHAnsi"/>
        </w:rPr>
      </w:pPr>
      <w:r>
        <w:rPr>
          <w:rFonts w:cstheme="minorHAnsi"/>
        </w:rPr>
        <w:t xml:space="preserve">Practice creating sentences using the word in the way it was using in the passage.  </w:t>
      </w:r>
    </w:p>
    <w:p w:rsidR="0059122B" w:rsidRDefault="0059122B" w:rsidP="0059122B">
      <w:pPr>
        <w:pStyle w:val="ListParagraph"/>
        <w:numPr>
          <w:ilvl w:val="0"/>
          <w:numId w:val="15"/>
        </w:numPr>
        <w:spacing w:after="160" w:line="252" w:lineRule="auto"/>
        <w:rPr>
          <w:rFonts w:cstheme="minorHAnsi"/>
        </w:rPr>
      </w:pPr>
      <w:r>
        <w:rPr>
          <w:rFonts w:cstheme="minorHAnsi"/>
        </w:rPr>
        <w:t xml:space="preserve">Have students discuss the author’s word choice.  </w:t>
      </w:r>
    </w:p>
    <w:p w:rsidR="0059122B" w:rsidRDefault="0059122B" w:rsidP="0059122B">
      <w:pPr>
        <w:pStyle w:val="ListParagraph"/>
        <w:rPr>
          <w:rFonts w:cstheme="minorHAnsi"/>
        </w:rPr>
      </w:pPr>
    </w:p>
    <w:p w:rsidR="0059122B" w:rsidRDefault="0059122B" w:rsidP="0059122B">
      <w:pPr>
        <w:pStyle w:val="ListParagraph"/>
        <w:numPr>
          <w:ilvl w:val="0"/>
          <w:numId w:val="16"/>
        </w:numPr>
        <w:spacing w:after="160" w:line="252" w:lineRule="auto"/>
        <w:rPr>
          <w:rFonts w:cstheme="minorHAnsi"/>
        </w:rPr>
      </w:pPr>
      <w:r>
        <w:rPr>
          <w:rFonts w:cstheme="minorHAnsi"/>
        </w:rPr>
        <w:t xml:space="preserve">Use graphic organizers to help organize content and thinking.  </w:t>
      </w:r>
    </w:p>
    <w:p w:rsidR="0059122B" w:rsidRDefault="0059122B" w:rsidP="0059122B">
      <w:pPr>
        <w:pStyle w:val="ListParagraph"/>
        <w:rPr>
          <w:rFonts w:cstheme="minorHAnsi"/>
        </w:rPr>
      </w:pPr>
      <w:r>
        <w:rPr>
          <w:rFonts w:cstheme="minorHAnsi"/>
          <w:b/>
        </w:rPr>
        <w:t>Examples of Activities:</w:t>
      </w:r>
      <w:r>
        <w:rPr>
          <w:rFonts w:cstheme="minorHAnsi"/>
        </w:rPr>
        <w:t xml:space="preserve">  </w:t>
      </w:r>
    </w:p>
    <w:p w:rsidR="0059122B" w:rsidRDefault="0059122B" w:rsidP="0059122B">
      <w:pPr>
        <w:pStyle w:val="ListParagraph"/>
        <w:numPr>
          <w:ilvl w:val="0"/>
          <w:numId w:val="17"/>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59122B" w:rsidRDefault="0059122B" w:rsidP="0059122B">
      <w:pPr>
        <w:pStyle w:val="ListParagraph"/>
        <w:numPr>
          <w:ilvl w:val="0"/>
          <w:numId w:val="17"/>
        </w:numPr>
        <w:spacing w:after="160" w:line="252"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rsidR="0059122B" w:rsidRDefault="0059122B" w:rsidP="0059122B">
      <w:pPr>
        <w:pStyle w:val="ListParagraph"/>
        <w:numPr>
          <w:ilvl w:val="0"/>
          <w:numId w:val="17"/>
        </w:numPr>
        <w:spacing w:after="160" w:line="252" w:lineRule="auto"/>
        <w:rPr>
          <w:rFonts w:cstheme="minorHAnsi"/>
          <w:b/>
        </w:rPr>
      </w:pPr>
      <w:r>
        <w:rPr>
          <w:rFonts w:cstheme="minorHAnsi"/>
        </w:rPr>
        <w:t xml:space="preserve">If you had students fill in a KWL, have them fill in the “L” section as they read the passage. </w:t>
      </w:r>
    </w:p>
    <w:p w:rsidR="0059122B" w:rsidRDefault="0059122B" w:rsidP="0059122B">
      <w:pPr>
        <w:pStyle w:val="ListParagraph"/>
        <w:numPr>
          <w:ilvl w:val="0"/>
          <w:numId w:val="16"/>
        </w:numPr>
        <w:spacing w:after="160" w:line="252" w:lineRule="auto"/>
        <w:rPr>
          <w:rFonts w:cstheme="minorHAnsi"/>
        </w:rPr>
      </w:pPr>
      <w:r>
        <w:rPr>
          <w:rFonts w:cstheme="minorHAnsi"/>
        </w:rPr>
        <w:t>Utilize any illustrations or text features that come with the story or passage to better understand the reading.</w:t>
      </w:r>
    </w:p>
    <w:p w:rsidR="0059122B" w:rsidRDefault="0059122B" w:rsidP="0059122B">
      <w:pPr>
        <w:pStyle w:val="ListParagraph"/>
        <w:numPr>
          <w:ilvl w:val="0"/>
          <w:numId w:val="16"/>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59122B" w:rsidRDefault="0059122B" w:rsidP="0059122B">
      <w:pPr>
        <w:pStyle w:val="ListParagraph"/>
        <w:numPr>
          <w:ilvl w:val="0"/>
          <w:numId w:val="16"/>
        </w:numPr>
        <w:spacing w:after="160" w:line="252" w:lineRule="auto"/>
        <w:rPr>
          <w:rFonts w:cstheme="minorHAnsi"/>
        </w:rPr>
      </w:pPr>
      <w:r>
        <w:rPr>
          <w:rFonts w:cstheme="minorHAnsi"/>
        </w:rPr>
        <w:t>Identify any text features such as captions and discuss how they contribute to meaning.</w:t>
      </w:r>
    </w:p>
    <w:p w:rsidR="0059122B" w:rsidRDefault="0059122B" w:rsidP="0059122B">
      <w:pPr>
        <w:pStyle w:val="ListParagraph"/>
        <w:rPr>
          <w:rFonts w:cstheme="minorHAnsi"/>
          <w:b/>
        </w:rPr>
      </w:pPr>
    </w:p>
    <w:p w:rsidR="0059122B" w:rsidRDefault="0059122B" w:rsidP="0059122B">
      <w:pPr>
        <w:rPr>
          <w:rFonts w:cstheme="minorHAnsi"/>
          <w:b/>
          <w:sz w:val="28"/>
          <w:szCs w:val="28"/>
        </w:rPr>
      </w:pPr>
      <w:r>
        <w:rPr>
          <w:rFonts w:cstheme="minorHAnsi"/>
          <w:b/>
          <w:sz w:val="28"/>
          <w:szCs w:val="28"/>
        </w:rPr>
        <w:t xml:space="preserve">After reading:  </w:t>
      </w:r>
    </w:p>
    <w:p w:rsidR="0059122B" w:rsidRDefault="0059122B" w:rsidP="0059122B">
      <w:pPr>
        <w:pStyle w:val="ListParagraph"/>
        <w:numPr>
          <w:ilvl w:val="0"/>
          <w:numId w:val="18"/>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rsidR="0059122B" w:rsidRDefault="0059122B" w:rsidP="0059122B">
      <w:pPr>
        <w:pStyle w:val="ListParagraph"/>
        <w:spacing w:line="254" w:lineRule="auto"/>
        <w:rPr>
          <w:rFonts w:cstheme="minorHAnsi"/>
        </w:rPr>
      </w:pPr>
    </w:p>
    <w:p w:rsidR="0059122B" w:rsidRDefault="0059122B" w:rsidP="0059122B">
      <w:pPr>
        <w:pStyle w:val="ListParagraph"/>
        <w:numPr>
          <w:ilvl w:val="0"/>
          <w:numId w:val="14"/>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59122B" w:rsidRDefault="0059122B" w:rsidP="0059122B">
      <w:pPr>
        <w:pStyle w:val="ListParagraph"/>
        <w:rPr>
          <w:rFonts w:cstheme="minorHAnsi"/>
        </w:rPr>
      </w:pPr>
    </w:p>
    <w:p w:rsidR="0059122B" w:rsidRDefault="0059122B" w:rsidP="0059122B">
      <w:pPr>
        <w:pStyle w:val="ListParagraph"/>
        <w:numPr>
          <w:ilvl w:val="0"/>
          <w:numId w:val="18"/>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rsidR="0059122B" w:rsidRDefault="0059122B" w:rsidP="0059122B">
      <w:pPr>
        <w:pStyle w:val="ListParagraph"/>
        <w:rPr>
          <w:rFonts w:cstheme="minorHAnsi"/>
        </w:rPr>
      </w:pPr>
    </w:p>
    <w:p w:rsidR="0059122B" w:rsidRDefault="0059122B" w:rsidP="0059122B">
      <w:pPr>
        <w:pStyle w:val="ListParagraph"/>
        <w:numPr>
          <w:ilvl w:val="0"/>
          <w:numId w:val="18"/>
        </w:numPr>
        <w:spacing w:after="160" w:line="252" w:lineRule="auto"/>
        <w:rPr>
          <w:rFonts w:cstheme="minorHAnsi"/>
          <w:b/>
        </w:rPr>
      </w:pPr>
      <w:r>
        <w:rPr>
          <w:rFonts w:cstheme="minorHAnsi"/>
        </w:rPr>
        <w:t>Reinforce new vocabulary using multiple modalities</w:t>
      </w:r>
    </w:p>
    <w:p w:rsidR="0059122B" w:rsidRDefault="0059122B" w:rsidP="0059122B">
      <w:pPr>
        <w:pStyle w:val="ListParagraph"/>
        <w:rPr>
          <w:rFonts w:cstheme="minorHAnsi"/>
          <w:b/>
        </w:rPr>
      </w:pPr>
    </w:p>
    <w:p w:rsidR="0059122B" w:rsidRDefault="0059122B" w:rsidP="0059122B">
      <w:pPr>
        <w:pStyle w:val="ListParagraph"/>
        <w:rPr>
          <w:rFonts w:cstheme="minorHAnsi"/>
          <w:b/>
        </w:rPr>
      </w:pPr>
      <w:r>
        <w:rPr>
          <w:rFonts w:cstheme="minorHAnsi"/>
          <w:b/>
        </w:rPr>
        <w:t xml:space="preserve">Examples of activities: </w:t>
      </w:r>
    </w:p>
    <w:p w:rsidR="0059122B" w:rsidRDefault="0059122B" w:rsidP="0059122B">
      <w:pPr>
        <w:pStyle w:val="ListParagraph"/>
        <w:numPr>
          <w:ilvl w:val="0"/>
          <w:numId w:val="19"/>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59122B" w:rsidRDefault="0059122B" w:rsidP="0059122B">
      <w:pPr>
        <w:pStyle w:val="ListParagraph"/>
        <w:numPr>
          <w:ilvl w:val="0"/>
          <w:numId w:val="19"/>
        </w:numPr>
        <w:spacing w:after="160" w:line="252" w:lineRule="auto"/>
        <w:rPr>
          <w:rFonts w:cstheme="minorHAnsi"/>
        </w:rPr>
      </w:pPr>
      <w:r>
        <w:rPr>
          <w:rFonts w:cstheme="minorHAnsi"/>
        </w:rPr>
        <w:t xml:space="preserve">Require students to include the words introduced before reading in the culminating writing task. </w:t>
      </w:r>
    </w:p>
    <w:p w:rsidR="0059122B" w:rsidRDefault="0059122B" w:rsidP="0059122B">
      <w:pPr>
        <w:pStyle w:val="ListParagraph"/>
        <w:numPr>
          <w:ilvl w:val="0"/>
          <w:numId w:val="19"/>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59122B" w:rsidRDefault="0059122B" w:rsidP="0059122B">
      <w:pPr>
        <w:pStyle w:val="ListParagraph"/>
        <w:numPr>
          <w:ilvl w:val="0"/>
          <w:numId w:val="19"/>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59122B" w:rsidRDefault="0059122B" w:rsidP="0059122B">
      <w:pPr>
        <w:pStyle w:val="ListParagraph"/>
        <w:ind w:left="1440"/>
        <w:rPr>
          <w:rFonts w:cstheme="minorHAnsi"/>
        </w:rPr>
      </w:pPr>
    </w:p>
    <w:p w:rsidR="0059122B" w:rsidRDefault="0059122B" w:rsidP="0059122B">
      <w:pPr>
        <w:pStyle w:val="ListParagraph"/>
        <w:numPr>
          <w:ilvl w:val="0"/>
          <w:numId w:val="18"/>
        </w:numPr>
        <w:spacing w:after="160" w:line="252"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5"/>
    </w:p>
    <w:p w:rsidR="0059122B" w:rsidRDefault="0059122B" w:rsidP="0059122B">
      <w:pPr>
        <w:pStyle w:val="ListParagraph"/>
        <w:rPr>
          <w:rFonts w:cstheme="minorHAnsi"/>
        </w:rPr>
      </w:pPr>
    </w:p>
    <w:p w:rsidR="0059122B" w:rsidRDefault="0059122B" w:rsidP="0059122B">
      <w:pPr>
        <w:pStyle w:val="ListParagraph"/>
        <w:numPr>
          <w:ilvl w:val="0"/>
          <w:numId w:val="18"/>
        </w:numPr>
        <w:spacing w:after="160" w:line="252" w:lineRule="auto"/>
        <w:rPr>
          <w:rFonts w:cstheme="minorHAnsi"/>
        </w:rPr>
      </w:pPr>
      <w:r>
        <w:rPr>
          <w:rFonts w:cstheme="minorHAnsi"/>
        </w:rPr>
        <w:t>Provide differentiated scaffolds for writing assignments based on students’ English language proficiency levels.</w:t>
      </w:r>
    </w:p>
    <w:p w:rsidR="0059122B" w:rsidRDefault="0059122B" w:rsidP="0059122B">
      <w:pPr>
        <w:pStyle w:val="ListParagraph"/>
        <w:rPr>
          <w:rFonts w:cstheme="minorHAnsi"/>
          <w:b/>
        </w:rPr>
      </w:pPr>
    </w:p>
    <w:p w:rsidR="0059122B" w:rsidRDefault="0059122B" w:rsidP="0059122B">
      <w:pPr>
        <w:pStyle w:val="ListParagraph"/>
        <w:rPr>
          <w:rFonts w:cstheme="minorHAnsi"/>
        </w:rPr>
      </w:pPr>
      <w:r>
        <w:rPr>
          <w:rFonts w:cstheme="minorHAnsi"/>
          <w:b/>
        </w:rPr>
        <w:t>Examples of Activities:</w:t>
      </w:r>
      <w:r>
        <w:rPr>
          <w:rFonts w:cstheme="minorHAnsi"/>
        </w:rPr>
        <w:t xml:space="preserve"> </w:t>
      </w:r>
    </w:p>
    <w:p w:rsidR="0059122B" w:rsidRDefault="0059122B" w:rsidP="0059122B">
      <w:pPr>
        <w:pStyle w:val="ListParagraph"/>
        <w:numPr>
          <w:ilvl w:val="0"/>
          <w:numId w:val="20"/>
        </w:numPr>
        <w:spacing w:after="160" w:line="252"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59122B" w:rsidRDefault="0059122B" w:rsidP="0059122B">
      <w:pPr>
        <w:pStyle w:val="ListParagraph"/>
        <w:numPr>
          <w:ilvl w:val="0"/>
          <w:numId w:val="20"/>
        </w:numPr>
        <w:spacing w:after="160" w:line="252" w:lineRule="auto"/>
        <w:rPr>
          <w:rFonts w:cstheme="minorHAnsi"/>
        </w:rPr>
      </w:pPr>
      <w:bookmarkStart w:id="7"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7"/>
    <w:p w:rsidR="0059122B" w:rsidRDefault="0059122B" w:rsidP="0059122B">
      <w:pPr>
        <w:pStyle w:val="ListParagraph"/>
        <w:numPr>
          <w:ilvl w:val="0"/>
          <w:numId w:val="20"/>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59122B" w:rsidRDefault="0059122B" w:rsidP="0059122B">
      <w:pPr>
        <w:pStyle w:val="ListParagraph"/>
        <w:numPr>
          <w:ilvl w:val="0"/>
          <w:numId w:val="20"/>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6"/>
    <w:p w:rsidR="0059122B" w:rsidRDefault="0059122B" w:rsidP="0059122B">
      <w:pPr>
        <w:pStyle w:val="ListParagraph"/>
        <w:numPr>
          <w:ilvl w:val="0"/>
          <w:numId w:val="18"/>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A2532C" w:rsidRPr="008010CD" w:rsidRDefault="00A2532C" w:rsidP="008010CD">
      <w:pPr>
        <w:spacing w:line="336" w:lineRule="auto"/>
        <w:ind w:right="1080"/>
        <w:contextualSpacing/>
        <w:rPr>
          <w:szCs w:val="22"/>
        </w:rPr>
      </w:pPr>
    </w:p>
    <w:sectPr w:rsidR="00A2532C" w:rsidRPr="008010CD" w:rsidSect="008010C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pple Chancery">
    <w:altName w:val="Vivaldi"/>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F6B23"/>
    <w:multiLevelType w:val="hybridMultilevel"/>
    <w:tmpl w:val="7E66A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3"/>
  </w:num>
  <w:num w:numId="2">
    <w:abstractNumId w:val="8"/>
  </w:num>
  <w:num w:numId="3">
    <w:abstractNumId w:val="11"/>
  </w:num>
  <w:num w:numId="4">
    <w:abstractNumId w:val="18"/>
  </w:num>
  <w:num w:numId="5">
    <w:abstractNumId w:val="0"/>
  </w:num>
  <w:num w:numId="6">
    <w:abstractNumId w:val="7"/>
  </w:num>
  <w:num w:numId="7">
    <w:abstractNumId w:val="14"/>
  </w:num>
  <w:num w:numId="8">
    <w:abstractNumId w:val="16"/>
    <w:lvlOverride w:ilvl="0"/>
    <w:lvlOverride w:ilvl="1"/>
    <w:lvlOverride w:ilvl="2"/>
    <w:lvlOverride w:ilvl="3"/>
    <w:lvlOverride w:ilvl="4"/>
    <w:lvlOverride w:ilvl="5"/>
    <w:lvlOverride w:ilvl="6"/>
    <w:lvlOverride w:ilvl="7"/>
    <w:lvlOverride w:ilvl="8"/>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lvlOverride w:ilvl="2"/>
    <w:lvlOverride w:ilvl="3"/>
    <w:lvlOverride w:ilvl="4"/>
    <w:lvlOverride w:ilvl="5"/>
    <w:lvlOverride w:ilvl="6"/>
    <w:lvlOverride w:ilvl="7"/>
    <w:lvlOverride w:ilvl="8"/>
  </w:num>
  <w:num w:numId="11">
    <w:abstractNumId w:val="15"/>
    <w:lvlOverride w:ilvl="0"/>
    <w:lvlOverride w:ilvl="1"/>
    <w:lvlOverride w:ilvl="2"/>
    <w:lvlOverride w:ilvl="3"/>
    <w:lvlOverride w:ilvl="4"/>
    <w:lvlOverride w:ilvl="5"/>
    <w:lvlOverride w:ilvl="6"/>
    <w:lvlOverride w:ilvl="7"/>
    <w:lvlOverride w:ilvl="8"/>
  </w:num>
  <w:num w:numId="12">
    <w:abstractNumId w:val="3"/>
    <w:lvlOverride w:ilvl="0"/>
    <w:lvlOverride w:ilvl="1"/>
    <w:lvlOverride w:ilvl="2"/>
    <w:lvlOverride w:ilvl="3"/>
    <w:lvlOverride w:ilvl="4"/>
    <w:lvlOverride w:ilvl="5"/>
    <w:lvlOverride w:ilvl="6"/>
    <w:lvlOverride w:ilvl="7"/>
    <w:lvlOverride w:ilvl="8"/>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lvlOverride w:ilvl="2"/>
    <w:lvlOverride w:ilvl="3"/>
    <w:lvlOverride w:ilvl="4"/>
    <w:lvlOverride w:ilvl="5"/>
    <w:lvlOverride w:ilvl="6"/>
    <w:lvlOverride w:ilvl="7"/>
    <w:lvlOverride w:ilvl="8"/>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lvlOverride w:ilvl="2"/>
    <w:lvlOverride w:ilvl="3"/>
    <w:lvlOverride w:ilvl="4"/>
    <w:lvlOverride w:ilvl="5"/>
    <w:lvlOverride w:ilvl="6"/>
    <w:lvlOverride w:ilvl="7"/>
    <w:lvlOverride w:ilvl="8"/>
  </w:num>
  <w:num w:numId="20">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spelling="clean" w:grammar="clean"/>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00CF"/>
    <w:rsid w:val="00010628"/>
    <w:rsid w:val="0001250E"/>
    <w:rsid w:val="000139A1"/>
    <w:rsid w:val="00056426"/>
    <w:rsid w:val="000807FA"/>
    <w:rsid w:val="00082B5E"/>
    <w:rsid w:val="00086D50"/>
    <w:rsid w:val="000A2073"/>
    <w:rsid w:val="000B28D1"/>
    <w:rsid w:val="000D4E90"/>
    <w:rsid w:val="0012405B"/>
    <w:rsid w:val="001253A3"/>
    <w:rsid w:val="00126738"/>
    <w:rsid w:val="00144147"/>
    <w:rsid w:val="00184910"/>
    <w:rsid w:val="00187633"/>
    <w:rsid w:val="001A393D"/>
    <w:rsid w:val="001B527C"/>
    <w:rsid w:val="001B6F7B"/>
    <w:rsid w:val="001C323B"/>
    <w:rsid w:val="001F394D"/>
    <w:rsid w:val="002009DE"/>
    <w:rsid w:val="00203669"/>
    <w:rsid w:val="00242883"/>
    <w:rsid w:val="002439E2"/>
    <w:rsid w:val="002514FD"/>
    <w:rsid w:val="00256FF6"/>
    <w:rsid w:val="0025732A"/>
    <w:rsid w:val="00267CFB"/>
    <w:rsid w:val="00297012"/>
    <w:rsid w:val="002A3704"/>
    <w:rsid w:val="002B192E"/>
    <w:rsid w:val="002C160B"/>
    <w:rsid w:val="002C1E0C"/>
    <w:rsid w:val="002C3309"/>
    <w:rsid w:val="003018DF"/>
    <w:rsid w:val="00324D7A"/>
    <w:rsid w:val="00357E6F"/>
    <w:rsid w:val="00376950"/>
    <w:rsid w:val="003848C1"/>
    <w:rsid w:val="00397C25"/>
    <w:rsid w:val="003B37C7"/>
    <w:rsid w:val="003C1EA6"/>
    <w:rsid w:val="003C3CD2"/>
    <w:rsid w:val="003C5A3A"/>
    <w:rsid w:val="003D0494"/>
    <w:rsid w:val="003D183B"/>
    <w:rsid w:val="003D532B"/>
    <w:rsid w:val="003E2967"/>
    <w:rsid w:val="003F22D0"/>
    <w:rsid w:val="004207A5"/>
    <w:rsid w:val="004333B5"/>
    <w:rsid w:val="004372ED"/>
    <w:rsid w:val="004735E3"/>
    <w:rsid w:val="00487068"/>
    <w:rsid w:val="004A0D5A"/>
    <w:rsid w:val="004A1C28"/>
    <w:rsid w:val="004A6D5D"/>
    <w:rsid w:val="004A7914"/>
    <w:rsid w:val="004B0120"/>
    <w:rsid w:val="004D5023"/>
    <w:rsid w:val="004E48DE"/>
    <w:rsid w:val="004F2660"/>
    <w:rsid w:val="004F623C"/>
    <w:rsid w:val="005025B2"/>
    <w:rsid w:val="005030CD"/>
    <w:rsid w:val="00561C97"/>
    <w:rsid w:val="00567A1F"/>
    <w:rsid w:val="00577FB4"/>
    <w:rsid w:val="0059122B"/>
    <w:rsid w:val="005B4CA6"/>
    <w:rsid w:val="005D67DE"/>
    <w:rsid w:val="005E20ED"/>
    <w:rsid w:val="005F0D52"/>
    <w:rsid w:val="005F34DC"/>
    <w:rsid w:val="0061192D"/>
    <w:rsid w:val="006266BE"/>
    <w:rsid w:val="006321B1"/>
    <w:rsid w:val="0064182F"/>
    <w:rsid w:val="00642B1A"/>
    <w:rsid w:val="00653EE2"/>
    <w:rsid w:val="006614B9"/>
    <w:rsid w:val="006706CF"/>
    <w:rsid w:val="00675501"/>
    <w:rsid w:val="00686898"/>
    <w:rsid w:val="006910F2"/>
    <w:rsid w:val="00692DBA"/>
    <w:rsid w:val="006B495C"/>
    <w:rsid w:val="006D1CC6"/>
    <w:rsid w:val="006D374D"/>
    <w:rsid w:val="006E750A"/>
    <w:rsid w:val="006F325F"/>
    <w:rsid w:val="006F5F6C"/>
    <w:rsid w:val="007047BF"/>
    <w:rsid w:val="00705FC1"/>
    <w:rsid w:val="00706448"/>
    <w:rsid w:val="007419FA"/>
    <w:rsid w:val="00745DB4"/>
    <w:rsid w:val="007700CF"/>
    <w:rsid w:val="00792CE3"/>
    <w:rsid w:val="0079487E"/>
    <w:rsid w:val="00794D18"/>
    <w:rsid w:val="007C6D5B"/>
    <w:rsid w:val="007F78C6"/>
    <w:rsid w:val="008010CD"/>
    <w:rsid w:val="00823FF4"/>
    <w:rsid w:val="0083328D"/>
    <w:rsid w:val="00841A22"/>
    <w:rsid w:val="0084575B"/>
    <w:rsid w:val="00865230"/>
    <w:rsid w:val="00871895"/>
    <w:rsid w:val="00885F18"/>
    <w:rsid w:val="00891C0C"/>
    <w:rsid w:val="008A02E6"/>
    <w:rsid w:val="008E0C73"/>
    <w:rsid w:val="008F11FB"/>
    <w:rsid w:val="008F4363"/>
    <w:rsid w:val="00903950"/>
    <w:rsid w:val="00912927"/>
    <w:rsid w:val="00913741"/>
    <w:rsid w:val="00924194"/>
    <w:rsid w:val="00933A61"/>
    <w:rsid w:val="009359B3"/>
    <w:rsid w:val="00953FE7"/>
    <w:rsid w:val="00955B7C"/>
    <w:rsid w:val="00957A7F"/>
    <w:rsid w:val="00981907"/>
    <w:rsid w:val="009A01EB"/>
    <w:rsid w:val="009A28BD"/>
    <w:rsid w:val="009B7916"/>
    <w:rsid w:val="009C1F2B"/>
    <w:rsid w:val="009C2D37"/>
    <w:rsid w:val="009C3569"/>
    <w:rsid w:val="009C7E6E"/>
    <w:rsid w:val="009F7C3A"/>
    <w:rsid w:val="00A037CC"/>
    <w:rsid w:val="00A04B70"/>
    <w:rsid w:val="00A14929"/>
    <w:rsid w:val="00A2532C"/>
    <w:rsid w:val="00A32377"/>
    <w:rsid w:val="00A44C68"/>
    <w:rsid w:val="00A81053"/>
    <w:rsid w:val="00A84232"/>
    <w:rsid w:val="00A946DE"/>
    <w:rsid w:val="00AA3FFD"/>
    <w:rsid w:val="00AA60DE"/>
    <w:rsid w:val="00AD0FAE"/>
    <w:rsid w:val="00AD29F4"/>
    <w:rsid w:val="00AF161F"/>
    <w:rsid w:val="00AF272D"/>
    <w:rsid w:val="00AF4D03"/>
    <w:rsid w:val="00AF533D"/>
    <w:rsid w:val="00B014CA"/>
    <w:rsid w:val="00B12208"/>
    <w:rsid w:val="00B237B7"/>
    <w:rsid w:val="00B25A47"/>
    <w:rsid w:val="00B41B2C"/>
    <w:rsid w:val="00B503A3"/>
    <w:rsid w:val="00B6015D"/>
    <w:rsid w:val="00B6450E"/>
    <w:rsid w:val="00B654D8"/>
    <w:rsid w:val="00B707D4"/>
    <w:rsid w:val="00B72BC3"/>
    <w:rsid w:val="00B77D8F"/>
    <w:rsid w:val="00B81019"/>
    <w:rsid w:val="00BA35EB"/>
    <w:rsid w:val="00BD1D88"/>
    <w:rsid w:val="00BD6DFC"/>
    <w:rsid w:val="00BD7696"/>
    <w:rsid w:val="00C066E1"/>
    <w:rsid w:val="00C10E8F"/>
    <w:rsid w:val="00C2039A"/>
    <w:rsid w:val="00C21058"/>
    <w:rsid w:val="00C413AB"/>
    <w:rsid w:val="00C57F33"/>
    <w:rsid w:val="00C8327A"/>
    <w:rsid w:val="00C8788F"/>
    <w:rsid w:val="00CC12DA"/>
    <w:rsid w:val="00CC25EF"/>
    <w:rsid w:val="00CE7705"/>
    <w:rsid w:val="00CF32C9"/>
    <w:rsid w:val="00D04B0A"/>
    <w:rsid w:val="00D20FC4"/>
    <w:rsid w:val="00D2278C"/>
    <w:rsid w:val="00D44C06"/>
    <w:rsid w:val="00D46731"/>
    <w:rsid w:val="00D808CC"/>
    <w:rsid w:val="00D93C8E"/>
    <w:rsid w:val="00D95BF4"/>
    <w:rsid w:val="00DB3D6D"/>
    <w:rsid w:val="00DF715D"/>
    <w:rsid w:val="00E01B89"/>
    <w:rsid w:val="00E03812"/>
    <w:rsid w:val="00E06B92"/>
    <w:rsid w:val="00E36977"/>
    <w:rsid w:val="00E45629"/>
    <w:rsid w:val="00E50525"/>
    <w:rsid w:val="00E86F53"/>
    <w:rsid w:val="00E914B8"/>
    <w:rsid w:val="00E973B1"/>
    <w:rsid w:val="00EB49C4"/>
    <w:rsid w:val="00EC2467"/>
    <w:rsid w:val="00EC66A3"/>
    <w:rsid w:val="00ED4A8D"/>
    <w:rsid w:val="00ED7CE6"/>
    <w:rsid w:val="00EF04BD"/>
    <w:rsid w:val="00EF2CFB"/>
    <w:rsid w:val="00EF6914"/>
    <w:rsid w:val="00F05C86"/>
    <w:rsid w:val="00F137A2"/>
    <w:rsid w:val="00F151A9"/>
    <w:rsid w:val="00F25151"/>
    <w:rsid w:val="00F261D0"/>
    <w:rsid w:val="00F352E5"/>
    <w:rsid w:val="00F35E89"/>
    <w:rsid w:val="00F42281"/>
    <w:rsid w:val="00F5430E"/>
    <w:rsid w:val="00F5623A"/>
    <w:rsid w:val="00F619AF"/>
    <w:rsid w:val="00F61D7A"/>
    <w:rsid w:val="00F74FC6"/>
    <w:rsid w:val="00F8685D"/>
    <w:rsid w:val="00FA3461"/>
    <w:rsid w:val="00FA392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6DCBD6"/>
  <w15:docId w15:val="{F6C06C74-D4B7-486D-80EA-1F685EE7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912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047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3051</Words>
  <Characters>17395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2019-01-10T16:21:00Z</dcterms:created>
  <dcterms:modified xsi:type="dcterms:W3CDTF">2019-01-10T16:21:00Z</dcterms:modified>
</cp:coreProperties>
</file>