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10" w:type="dxa"/>
        <w:tblInd w:w="108" w:type="dxa"/>
        <w:tblLook w:val="04A0" w:firstRow="1" w:lastRow="0" w:firstColumn="1" w:lastColumn="0" w:noHBand="0" w:noVBand="1"/>
      </w:tblPr>
      <w:tblGrid>
        <w:gridCol w:w="14310"/>
      </w:tblGrid>
      <w:tr w:rsidR="00114333" w14:paraId="34E7ED45" w14:textId="77777777" w:rsidTr="00114333">
        <w:tc>
          <w:tcPr>
            <w:tcW w:w="14310" w:type="dxa"/>
          </w:tcPr>
          <w:p w14:paraId="1EABDD71" w14:textId="77777777" w:rsidR="00114333" w:rsidRPr="000B76AB" w:rsidRDefault="00114333" w:rsidP="00E872DB">
            <w:pPr>
              <w:contextualSpacing/>
              <w:rPr>
                <w:rFonts w:ascii="Lucida Sans" w:hAnsi="Lucida Sans"/>
                <w:i/>
                <w:sz w:val="20"/>
                <w:szCs w:val="20"/>
              </w:rPr>
            </w:pPr>
            <w:r>
              <w:rPr>
                <w:rFonts w:ascii="Lucida Sans" w:hAnsi="Lucida Sans"/>
                <w:sz w:val="20"/>
                <w:szCs w:val="20"/>
              </w:rPr>
              <w:t>About this Resource:</w:t>
            </w:r>
          </w:p>
          <w:p w14:paraId="425AEAA1" w14:textId="3D0A4E1A" w:rsidR="00114333" w:rsidRPr="000C5E90" w:rsidRDefault="00640D84"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8"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659451CD" w14:textId="77777777" w:rsidR="00114333" w:rsidRPr="00B33B90" w:rsidRDefault="00114333" w:rsidP="001559D5">
      <w:pPr>
        <w:spacing w:after="0"/>
        <w:rPr>
          <w:rFonts w:ascii="Lucida Sans" w:hAnsi="Lucida Sans"/>
          <w:sz w:val="20"/>
          <w:szCs w:val="20"/>
          <w:u w:val="single"/>
        </w:rPr>
      </w:pPr>
    </w:p>
    <w:tbl>
      <w:tblPr>
        <w:tblStyle w:val="TableGrid"/>
        <w:tblW w:w="14310" w:type="dxa"/>
        <w:tblInd w:w="108" w:type="dxa"/>
        <w:tblLayout w:type="fixed"/>
        <w:tblLook w:val="04A0" w:firstRow="1" w:lastRow="0" w:firstColumn="1" w:lastColumn="0" w:noHBand="0" w:noVBand="1"/>
      </w:tblPr>
      <w:tblGrid>
        <w:gridCol w:w="4320"/>
        <w:gridCol w:w="9990"/>
      </w:tblGrid>
      <w:tr w:rsidR="008E5118" w:rsidRPr="00B33B90" w14:paraId="0DD200B4" w14:textId="77777777" w:rsidTr="001559D5">
        <w:trPr>
          <w:trHeight w:val="432"/>
        </w:trPr>
        <w:tc>
          <w:tcPr>
            <w:tcW w:w="1431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114333">
        <w:trPr>
          <w:trHeight w:val="1142"/>
        </w:trPr>
        <w:tc>
          <w:tcPr>
            <w:tcW w:w="4320" w:type="dxa"/>
            <w:tcBorders>
              <w:top w:val="single" w:sz="4" w:space="0" w:color="auto"/>
            </w:tcBorders>
            <w:shd w:val="clear" w:color="auto" w:fill="F2F2F2" w:themeFill="background1" w:themeFillShade="F2"/>
          </w:tcPr>
          <w:p w14:paraId="14D97734" w14:textId="1E09ABAE" w:rsidR="003024BA" w:rsidRPr="00524707" w:rsidRDefault="003024BA" w:rsidP="000D6B45">
            <w:pPr>
              <w:rPr>
                <w:rFonts w:ascii="Lucida Sans" w:hAnsi="Lucida Sans"/>
                <w:sz w:val="22"/>
                <w:szCs w:val="22"/>
              </w:rPr>
            </w:pPr>
            <w:r w:rsidRPr="00524707">
              <w:rPr>
                <w:rFonts w:ascii="Lucida Sans" w:hAnsi="Lucida Sans"/>
                <w:sz w:val="22"/>
                <w:szCs w:val="22"/>
              </w:rPr>
              <w:t>Read Aloud</w:t>
            </w:r>
            <w:r w:rsidR="001559D5">
              <w:rPr>
                <w:rFonts w:ascii="Lucida Sans" w:hAnsi="Lucida Sans"/>
                <w:sz w:val="22"/>
                <w:szCs w:val="22"/>
              </w:rPr>
              <w:t>:</w:t>
            </w:r>
          </w:p>
          <w:p w14:paraId="5E535FCD" w14:textId="2F59AB34" w:rsidR="003024BA" w:rsidRPr="001559D5" w:rsidRDefault="00E26795" w:rsidP="00727AC2">
            <w:pPr>
              <w:rPr>
                <w:rFonts w:ascii="Lucida Sans" w:hAnsi="Lucida Sans"/>
                <w:sz w:val="22"/>
                <w:szCs w:val="22"/>
              </w:rPr>
            </w:pPr>
            <w:r w:rsidRPr="001559D5">
              <w:rPr>
                <w:rFonts w:ascii="Lucida Sans" w:hAnsi="Lucida Sans"/>
                <w:sz w:val="22"/>
                <w:szCs w:val="22"/>
              </w:rPr>
              <w:t xml:space="preserve">Eat Like a Bear </w:t>
            </w:r>
          </w:p>
          <w:p w14:paraId="708A6036" w14:textId="77777777" w:rsidR="00E26795" w:rsidRPr="00524707" w:rsidRDefault="00E26795" w:rsidP="00727AC2">
            <w:pPr>
              <w:rPr>
                <w:rFonts w:ascii="Lucida Sans" w:hAnsi="Lucida Sans"/>
                <w:sz w:val="22"/>
                <w:szCs w:val="22"/>
              </w:rPr>
            </w:pPr>
          </w:p>
          <w:p w14:paraId="30616241" w14:textId="1FC8F688" w:rsidR="00E26795" w:rsidRPr="001559D5" w:rsidRDefault="00080ED5" w:rsidP="00727AC2">
            <w:pPr>
              <w:rPr>
                <w:rFonts w:ascii="Lucida Sans" w:hAnsi="Lucida Sans"/>
                <w:sz w:val="20"/>
                <w:szCs w:val="20"/>
              </w:rPr>
            </w:pPr>
            <w:hyperlink r:id="rId9" w:history="1">
              <w:r w:rsidR="00E26795" w:rsidRPr="001559D5">
                <w:rPr>
                  <w:rStyle w:val="Hyperlink"/>
                  <w:rFonts w:ascii="Lucida Sans" w:hAnsi="Lucida Sans"/>
                  <w:sz w:val="20"/>
                  <w:szCs w:val="20"/>
                </w:rPr>
                <w:t>http://achievethecore.org/page/2425/eat-like-a-bear</w:t>
              </w:r>
            </w:hyperlink>
          </w:p>
        </w:tc>
        <w:tc>
          <w:tcPr>
            <w:tcW w:w="9990" w:type="dxa"/>
            <w:shd w:val="clear" w:color="auto" w:fill="F2F2F2" w:themeFill="background1" w:themeFillShade="F2"/>
          </w:tcPr>
          <w:p w14:paraId="3265C92F" w14:textId="77777777" w:rsidR="00A11FD5" w:rsidRPr="001559D5" w:rsidRDefault="00727AC2" w:rsidP="00744780">
            <w:pPr>
              <w:rPr>
                <w:rFonts w:ascii="Lucida Sans" w:hAnsi="Lucida Sans"/>
                <w:b/>
                <w:sz w:val="22"/>
                <w:szCs w:val="22"/>
              </w:rPr>
            </w:pPr>
            <w:r w:rsidRPr="001559D5">
              <w:rPr>
                <w:rFonts w:ascii="Lucida Sans" w:hAnsi="Lucida Sans"/>
                <w:b/>
                <w:sz w:val="22"/>
                <w:szCs w:val="22"/>
              </w:rPr>
              <w:t>Synopsis of Text:</w:t>
            </w:r>
          </w:p>
          <w:p w14:paraId="34FC8724" w14:textId="057634FB" w:rsidR="00744780" w:rsidRPr="001559D5" w:rsidRDefault="0062516C" w:rsidP="00744780">
            <w:pPr>
              <w:rPr>
                <w:rFonts w:ascii="Lucida Sans" w:hAnsi="Lucida Sans"/>
                <w:sz w:val="20"/>
                <w:szCs w:val="20"/>
              </w:rPr>
            </w:pPr>
            <w:r w:rsidRPr="001559D5">
              <w:rPr>
                <w:rFonts w:ascii="Lucida Sans" w:hAnsi="Lucida Sans"/>
                <w:sz w:val="20"/>
                <w:szCs w:val="20"/>
              </w:rPr>
              <w:t>Bears use many hunting and gathering techniques to find available food as they prepare for hibernation.</w:t>
            </w:r>
            <w:r w:rsidR="001559D5">
              <w:rPr>
                <w:rFonts w:ascii="Lucida Sans" w:hAnsi="Lucida Sans"/>
                <w:sz w:val="20"/>
                <w:szCs w:val="20"/>
              </w:rPr>
              <w:t xml:space="preserve"> </w:t>
            </w:r>
            <w:r w:rsidRPr="001559D5">
              <w:rPr>
                <w:rFonts w:ascii="Lucida Sans" w:hAnsi="Lucida Sans"/>
                <w:sz w:val="20"/>
                <w:szCs w:val="20"/>
              </w:rPr>
              <w:t>This</w:t>
            </w:r>
            <w:r w:rsidR="00C41B99" w:rsidRPr="001559D5">
              <w:rPr>
                <w:rFonts w:ascii="Lucida Sans" w:hAnsi="Lucida Sans"/>
                <w:sz w:val="20"/>
                <w:szCs w:val="20"/>
              </w:rPr>
              <w:t xml:space="preserve"> book follows a grizzly bear’s eating habits throughout the year. It starts in spring</w:t>
            </w:r>
            <w:r w:rsidR="007B09DE">
              <w:rPr>
                <w:rFonts w:ascii="Lucida Sans" w:hAnsi="Lucida Sans"/>
                <w:sz w:val="20"/>
                <w:szCs w:val="20"/>
              </w:rPr>
              <w:t>,</w:t>
            </w:r>
            <w:r w:rsidR="00C41B99" w:rsidRPr="001559D5">
              <w:rPr>
                <w:rFonts w:ascii="Lucida Sans" w:hAnsi="Lucida Sans"/>
                <w:sz w:val="20"/>
                <w:szCs w:val="20"/>
              </w:rPr>
              <w:t xml:space="preserve"> asking a question that i</w:t>
            </w:r>
            <w:r w:rsidRPr="001559D5">
              <w:rPr>
                <w:rFonts w:ascii="Lucida Sans" w:hAnsi="Lucida Sans"/>
                <w:sz w:val="20"/>
                <w:szCs w:val="20"/>
              </w:rPr>
              <w:t>s repeated throughout the story:</w:t>
            </w:r>
            <w:r w:rsidR="00C41B99" w:rsidRPr="001559D5">
              <w:rPr>
                <w:rFonts w:ascii="Lucida Sans" w:hAnsi="Lucida Sans"/>
                <w:sz w:val="20"/>
                <w:szCs w:val="20"/>
              </w:rPr>
              <w:t xml:space="preserve"> “Find foo</w:t>
            </w:r>
            <w:r w:rsidRPr="001559D5">
              <w:rPr>
                <w:rFonts w:ascii="Lucida Sans" w:hAnsi="Lucida Sans"/>
                <w:sz w:val="20"/>
                <w:szCs w:val="20"/>
              </w:rPr>
              <w:t xml:space="preserve">d. But where?” The bear finds different things to eat throughout the year, </w:t>
            </w:r>
            <w:r w:rsidR="00C41B99" w:rsidRPr="001559D5">
              <w:rPr>
                <w:rFonts w:ascii="Lucida Sans" w:hAnsi="Lucida Sans"/>
                <w:sz w:val="20"/>
                <w:szCs w:val="20"/>
              </w:rPr>
              <w:t>from bison to berries. She uses different techniques to hunt or gather each of the different food types. As the book comes to an end</w:t>
            </w:r>
            <w:r w:rsidRPr="001559D5">
              <w:rPr>
                <w:rFonts w:ascii="Lucida Sans" w:hAnsi="Lucida Sans"/>
                <w:sz w:val="20"/>
                <w:szCs w:val="20"/>
              </w:rPr>
              <w:t>,</w:t>
            </w:r>
            <w:r w:rsidR="00C41B99" w:rsidRPr="001559D5">
              <w:rPr>
                <w:rFonts w:ascii="Lucida Sans" w:hAnsi="Lucida Sans"/>
                <w:sz w:val="20"/>
                <w:szCs w:val="20"/>
              </w:rPr>
              <w:t xml:space="preserve"> the bear is preparing for the snow and to </w:t>
            </w:r>
            <w:r w:rsidRPr="001559D5">
              <w:rPr>
                <w:rFonts w:ascii="Lucida Sans" w:hAnsi="Lucida Sans"/>
                <w:sz w:val="20"/>
                <w:szCs w:val="20"/>
              </w:rPr>
              <w:t>hibernate through winter.</w:t>
            </w:r>
          </w:p>
          <w:p w14:paraId="6A2EDFF2" w14:textId="77777777" w:rsidR="00744780" w:rsidRPr="001559D5" w:rsidRDefault="00744780" w:rsidP="00744780">
            <w:pPr>
              <w:rPr>
                <w:rFonts w:ascii="Lucida Sans" w:hAnsi="Lucida Sans"/>
                <w:sz w:val="20"/>
                <w:szCs w:val="20"/>
              </w:rPr>
            </w:pPr>
          </w:p>
          <w:p w14:paraId="267DFBF1" w14:textId="6819C0D8" w:rsidR="001559D5" w:rsidRPr="00114333" w:rsidRDefault="00744780" w:rsidP="00C3351F">
            <w:pPr>
              <w:rPr>
                <w:rFonts w:ascii="Lucida Sans" w:hAnsi="Lucida Sans"/>
                <w:i/>
                <w:sz w:val="20"/>
                <w:szCs w:val="20"/>
              </w:rPr>
            </w:pPr>
            <w:r w:rsidRPr="001559D5">
              <w:rPr>
                <w:rFonts w:ascii="Lucida Sans" w:hAnsi="Lucida Sans"/>
                <w:i/>
                <w:sz w:val="20"/>
                <w:szCs w:val="20"/>
              </w:rPr>
              <w:t>Teacher note: The endnote, “Meet the Bears</w:t>
            </w:r>
            <w:r w:rsidR="007B09DE">
              <w:rPr>
                <w:rFonts w:ascii="Lucida Sans" w:hAnsi="Lucida Sans"/>
                <w:i/>
                <w:sz w:val="20"/>
                <w:szCs w:val="20"/>
              </w:rPr>
              <w:t>,”</w:t>
            </w:r>
            <w:r w:rsidRPr="001559D5">
              <w:rPr>
                <w:rFonts w:ascii="Lucida Sans" w:hAnsi="Lucida Sans"/>
                <w:i/>
                <w:sz w:val="20"/>
                <w:szCs w:val="20"/>
              </w:rPr>
              <w:t xml:space="preserve"> is not addressed in the RAP lesson</w:t>
            </w:r>
            <w:r w:rsidR="00C3351F" w:rsidRPr="001559D5">
              <w:rPr>
                <w:rFonts w:ascii="Lucida Sans" w:hAnsi="Lucida Sans"/>
                <w:i/>
                <w:sz w:val="20"/>
                <w:szCs w:val="20"/>
              </w:rPr>
              <w:t>. Be sure to read the section, “Do Bears Really Hibernate?”, as it directly connects to the key content of this set.</w:t>
            </w:r>
            <w:r w:rsidRPr="001559D5">
              <w:rPr>
                <w:rFonts w:ascii="Lucida Sans" w:hAnsi="Lucida Sans"/>
                <w:i/>
                <w:sz w:val="20"/>
                <w:szCs w:val="20"/>
              </w:rPr>
              <w:t xml:space="preserve"> </w:t>
            </w:r>
            <w:r w:rsidR="00C3351F" w:rsidRPr="001559D5">
              <w:rPr>
                <w:rFonts w:ascii="Lucida Sans" w:hAnsi="Lucida Sans"/>
                <w:i/>
                <w:sz w:val="20"/>
                <w:szCs w:val="20"/>
              </w:rPr>
              <w:t>The remaining sections of the endnote may</w:t>
            </w:r>
            <w:r w:rsidRPr="001559D5">
              <w:rPr>
                <w:rFonts w:ascii="Lucida Sans" w:hAnsi="Lucida Sans"/>
                <w:i/>
                <w:sz w:val="20"/>
                <w:szCs w:val="20"/>
              </w:rPr>
              <w:t xml:space="preserve"> be challenging for students in this grade band. Teachers may want to either skip </w:t>
            </w:r>
            <w:r w:rsidR="00C3351F" w:rsidRPr="001559D5">
              <w:rPr>
                <w:rFonts w:ascii="Lucida Sans" w:hAnsi="Lucida Sans"/>
                <w:i/>
                <w:sz w:val="20"/>
                <w:szCs w:val="20"/>
              </w:rPr>
              <w:t>these sections</w:t>
            </w:r>
            <w:r w:rsidRPr="001559D5">
              <w:rPr>
                <w:rFonts w:ascii="Lucida Sans" w:hAnsi="Lucida Sans"/>
                <w:i/>
                <w:sz w:val="20"/>
                <w:szCs w:val="20"/>
              </w:rPr>
              <w:t xml:space="preserve"> or spend extra time reinforcing the knowledge demands required to make use of this part of the text.</w:t>
            </w:r>
          </w:p>
        </w:tc>
      </w:tr>
      <w:tr w:rsidR="003024BA" w:rsidRPr="00B33B90" w14:paraId="61E678C1" w14:textId="77777777" w:rsidTr="001559D5">
        <w:trPr>
          <w:trHeight w:val="1007"/>
        </w:trPr>
        <w:tc>
          <w:tcPr>
            <w:tcW w:w="4320" w:type="dxa"/>
            <w:tcBorders>
              <w:top w:val="single" w:sz="4" w:space="0" w:color="auto"/>
              <w:bottom w:val="single" w:sz="4" w:space="0" w:color="auto"/>
            </w:tcBorders>
          </w:tcPr>
          <w:p w14:paraId="77A240EE" w14:textId="264DE406" w:rsidR="003024BA" w:rsidRPr="00524707" w:rsidRDefault="00727AC2" w:rsidP="00F55317">
            <w:pPr>
              <w:rPr>
                <w:rFonts w:ascii="Lucida Sans" w:hAnsi="Lucida Sans"/>
                <w:sz w:val="22"/>
                <w:szCs w:val="22"/>
              </w:rPr>
            </w:pPr>
            <w:r w:rsidRPr="00524707">
              <w:rPr>
                <w:rFonts w:ascii="Lucida Sans" w:hAnsi="Lucida Sans"/>
                <w:sz w:val="22"/>
                <w:szCs w:val="22"/>
              </w:rPr>
              <w:t>Related Text 1:</w:t>
            </w:r>
          </w:p>
          <w:p w14:paraId="5F3097AB" w14:textId="01B8952B" w:rsidR="00727AC2" w:rsidRPr="00524707" w:rsidRDefault="001559D5" w:rsidP="00F55317">
            <w:pPr>
              <w:rPr>
                <w:rFonts w:ascii="Lucida Sans" w:hAnsi="Lucida Sans"/>
                <w:sz w:val="22"/>
                <w:szCs w:val="22"/>
              </w:rPr>
            </w:pPr>
            <w:r>
              <w:rPr>
                <w:rFonts w:ascii="Lucida Sans" w:hAnsi="Lucida Sans"/>
                <w:sz w:val="22"/>
                <w:szCs w:val="22"/>
              </w:rPr>
              <w:t>Good Night</w:t>
            </w:r>
          </w:p>
          <w:p w14:paraId="66375662" w14:textId="77777777" w:rsidR="00744780" w:rsidRPr="00524707" w:rsidRDefault="00744780" w:rsidP="00F55317">
            <w:pPr>
              <w:rPr>
                <w:rFonts w:ascii="Lucida Sans" w:hAnsi="Lucida Sans"/>
                <w:sz w:val="22"/>
                <w:szCs w:val="22"/>
              </w:rPr>
            </w:pPr>
          </w:p>
          <w:p w14:paraId="0534F223" w14:textId="3F080F76" w:rsidR="001559D5" w:rsidRPr="00114333" w:rsidRDefault="00080ED5" w:rsidP="00F55317">
            <w:pPr>
              <w:rPr>
                <w:rFonts w:ascii="Lucida Sans" w:hAnsi="Lucida Sans"/>
                <w:color w:val="0563C1" w:themeColor="hyperlink"/>
                <w:sz w:val="20"/>
                <w:szCs w:val="20"/>
                <w:u w:val="single"/>
              </w:rPr>
            </w:pPr>
            <w:hyperlink r:id="rId10" w:anchor="!articleTab:content/" w:history="1">
              <w:r w:rsidR="00744780" w:rsidRPr="001559D5">
                <w:rPr>
                  <w:rStyle w:val="Hyperlink"/>
                  <w:rFonts w:ascii="Lucida Sans" w:hAnsi="Lucida Sans"/>
                  <w:sz w:val="20"/>
                  <w:szCs w:val="20"/>
                </w:rPr>
                <w:t>https://www.readworks.org/article/Good-Night/528908a8-272f-4527-93ed-b1b9ec4bede4#!articleTab:content/</w:t>
              </w:r>
            </w:hyperlink>
          </w:p>
        </w:tc>
        <w:tc>
          <w:tcPr>
            <w:tcW w:w="9990" w:type="dxa"/>
          </w:tcPr>
          <w:p w14:paraId="6501661B" w14:textId="213F49EC" w:rsidR="001A6D85" w:rsidRPr="001559D5" w:rsidRDefault="00727AC2" w:rsidP="00727AC2">
            <w:pPr>
              <w:rPr>
                <w:rFonts w:ascii="Lucida Sans" w:hAnsi="Lucida Sans"/>
                <w:b/>
                <w:sz w:val="22"/>
                <w:szCs w:val="22"/>
              </w:rPr>
            </w:pPr>
            <w:r w:rsidRPr="001559D5">
              <w:rPr>
                <w:rFonts w:ascii="Lucida Sans" w:hAnsi="Lucida Sans"/>
                <w:b/>
                <w:sz w:val="22"/>
                <w:szCs w:val="22"/>
              </w:rPr>
              <w:t>Synopsis, highlighting related learning</w:t>
            </w:r>
            <w:r w:rsidR="001559D5" w:rsidRPr="001559D5">
              <w:rPr>
                <w:rFonts w:ascii="Lucida Sans" w:hAnsi="Lucida Sans"/>
                <w:b/>
                <w:sz w:val="22"/>
                <w:szCs w:val="22"/>
              </w:rPr>
              <w:t>:</w:t>
            </w:r>
          </w:p>
          <w:p w14:paraId="267B43D8" w14:textId="20D045B9" w:rsidR="00744780" w:rsidRPr="001559D5" w:rsidRDefault="00744780" w:rsidP="00744780">
            <w:pPr>
              <w:rPr>
                <w:rFonts w:ascii="Lucida Sans" w:hAnsi="Lucida Sans"/>
                <w:sz w:val="20"/>
                <w:szCs w:val="20"/>
              </w:rPr>
            </w:pPr>
            <w:r w:rsidRPr="001559D5">
              <w:rPr>
                <w:rFonts w:ascii="Lucida Sans" w:hAnsi="Lucida Sans"/>
                <w:sz w:val="20"/>
                <w:szCs w:val="20"/>
              </w:rPr>
              <w:t>This short informational text explains what hibernation is, when it happens, and how animals prepare for it. It describes two animals that hibernate—a dormouse and a box turtle. The idea of hibern</w:t>
            </w:r>
            <w:r w:rsidR="007B09DE">
              <w:rPr>
                <w:rFonts w:ascii="Lucida Sans" w:hAnsi="Lucida Sans"/>
                <w:sz w:val="20"/>
                <w:szCs w:val="20"/>
              </w:rPr>
              <w:t>ation is introduced in the read-</w:t>
            </w:r>
            <w:r w:rsidRPr="001559D5">
              <w:rPr>
                <w:rFonts w:ascii="Lucida Sans" w:hAnsi="Lucida Sans"/>
                <w:sz w:val="20"/>
                <w:szCs w:val="20"/>
              </w:rPr>
              <w:t>aloud text as the bear prepares for winter, and this text adds to students’ scientific understanding of what it means to hibernate.</w:t>
            </w:r>
          </w:p>
        </w:tc>
      </w:tr>
      <w:tr w:rsidR="00727AC2" w:rsidRPr="00744780" w14:paraId="177ACD21" w14:textId="77777777" w:rsidTr="001559D5">
        <w:trPr>
          <w:trHeight w:val="1007"/>
        </w:trPr>
        <w:tc>
          <w:tcPr>
            <w:tcW w:w="4320" w:type="dxa"/>
            <w:tcBorders>
              <w:top w:val="single" w:sz="4" w:space="0" w:color="auto"/>
              <w:bottom w:val="single" w:sz="4" w:space="0" w:color="auto"/>
            </w:tcBorders>
          </w:tcPr>
          <w:p w14:paraId="5CC8B50E" w14:textId="3CEEDC33" w:rsidR="00727AC2" w:rsidRPr="00524707" w:rsidRDefault="00727AC2" w:rsidP="00727AC2">
            <w:pPr>
              <w:rPr>
                <w:rFonts w:ascii="Lucida Sans" w:hAnsi="Lucida Sans"/>
                <w:sz w:val="22"/>
                <w:szCs w:val="22"/>
              </w:rPr>
            </w:pPr>
            <w:r w:rsidRPr="00524707">
              <w:rPr>
                <w:rFonts w:ascii="Lucida Sans" w:hAnsi="Lucida Sans"/>
                <w:sz w:val="22"/>
                <w:szCs w:val="22"/>
              </w:rPr>
              <w:t>Related Text 2:</w:t>
            </w:r>
          </w:p>
          <w:p w14:paraId="0CC2222C" w14:textId="77777777" w:rsidR="00727AC2" w:rsidRPr="001559D5" w:rsidRDefault="00744780" w:rsidP="00727AC2">
            <w:pPr>
              <w:rPr>
                <w:rFonts w:ascii="Lucida Sans" w:hAnsi="Lucida Sans"/>
                <w:sz w:val="22"/>
                <w:szCs w:val="22"/>
              </w:rPr>
            </w:pPr>
            <w:r w:rsidRPr="001559D5">
              <w:rPr>
                <w:rFonts w:ascii="Lucida Sans" w:hAnsi="Lucida Sans"/>
                <w:sz w:val="22"/>
                <w:szCs w:val="22"/>
              </w:rPr>
              <w:t>Hibernation</w:t>
            </w:r>
          </w:p>
          <w:p w14:paraId="0EA59A13" w14:textId="77777777" w:rsidR="00744780" w:rsidRPr="00524707" w:rsidRDefault="00744780" w:rsidP="00727AC2">
            <w:pPr>
              <w:rPr>
                <w:rFonts w:ascii="Lucida Sans" w:hAnsi="Lucida Sans"/>
                <w:sz w:val="22"/>
                <w:szCs w:val="22"/>
              </w:rPr>
            </w:pPr>
          </w:p>
          <w:p w14:paraId="4F5D2D72" w14:textId="3345F869" w:rsidR="001559D5" w:rsidRPr="00114333" w:rsidRDefault="00080ED5" w:rsidP="00727AC2">
            <w:pPr>
              <w:rPr>
                <w:rFonts w:ascii="Lucida Sans" w:hAnsi="Lucida Sans"/>
                <w:color w:val="0563C1" w:themeColor="hyperlink"/>
                <w:sz w:val="20"/>
                <w:szCs w:val="20"/>
                <w:u w:val="single"/>
              </w:rPr>
            </w:pPr>
            <w:hyperlink r:id="rId11" w:history="1">
              <w:r w:rsidR="00744780" w:rsidRPr="001559D5">
                <w:rPr>
                  <w:rStyle w:val="Hyperlink"/>
                  <w:rFonts w:ascii="Lucida Sans" w:hAnsi="Lucida Sans"/>
                  <w:sz w:val="20"/>
                  <w:szCs w:val="20"/>
                </w:rPr>
                <w:t>https://www.raz-plus.com/books/leveled-books/book/?id=1234&amp;lang=English</w:t>
              </w:r>
            </w:hyperlink>
          </w:p>
        </w:tc>
        <w:tc>
          <w:tcPr>
            <w:tcW w:w="9990" w:type="dxa"/>
          </w:tcPr>
          <w:p w14:paraId="17D87095" w14:textId="22F6BED9" w:rsidR="00727AC2" w:rsidRPr="001559D5" w:rsidRDefault="00727AC2" w:rsidP="00727AC2">
            <w:pPr>
              <w:rPr>
                <w:rFonts w:ascii="Lucida Sans" w:hAnsi="Lucida Sans"/>
                <w:b/>
                <w:sz w:val="22"/>
                <w:szCs w:val="22"/>
              </w:rPr>
            </w:pPr>
            <w:r w:rsidRPr="001559D5">
              <w:rPr>
                <w:rFonts w:ascii="Lucida Sans" w:hAnsi="Lucida Sans"/>
                <w:b/>
                <w:sz w:val="22"/>
                <w:szCs w:val="22"/>
              </w:rPr>
              <w:t>Synopsis, highlighting related learning</w:t>
            </w:r>
            <w:r w:rsidR="001559D5">
              <w:rPr>
                <w:rFonts w:ascii="Lucida Sans" w:hAnsi="Lucida Sans"/>
                <w:b/>
                <w:sz w:val="22"/>
                <w:szCs w:val="22"/>
              </w:rPr>
              <w:t>:</w:t>
            </w:r>
          </w:p>
          <w:p w14:paraId="44A560AE" w14:textId="617A2D27" w:rsidR="00744780" w:rsidRPr="001559D5" w:rsidRDefault="00744780" w:rsidP="00744780">
            <w:pPr>
              <w:rPr>
                <w:rFonts w:ascii="Lucida Sans" w:hAnsi="Lucida Sans"/>
                <w:sz w:val="20"/>
                <w:szCs w:val="20"/>
              </w:rPr>
            </w:pPr>
            <w:r w:rsidRPr="001559D5">
              <w:rPr>
                <w:rStyle w:val="Emphasis"/>
                <w:rFonts w:ascii="Lucida Sans" w:eastAsia="Times New Roman" w:hAnsi="Lucida Sans" w:cs="Times New Roman"/>
                <w:i w:val="0"/>
                <w:sz w:val="20"/>
                <w:szCs w:val="20"/>
              </w:rPr>
              <w:t>This book</w:t>
            </w:r>
            <w:r w:rsidRPr="001559D5">
              <w:rPr>
                <w:rFonts w:ascii="Lucida Sans" w:eastAsia="Times New Roman" w:hAnsi="Lucida Sans" w:cs="Times New Roman"/>
                <w:sz w:val="20"/>
                <w:szCs w:val="20"/>
              </w:rPr>
              <w:t xml:space="preserve"> builds on students’ understanding </w:t>
            </w:r>
            <w:r w:rsidR="00F25594">
              <w:rPr>
                <w:rFonts w:ascii="Lucida Sans" w:eastAsia="Times New Roman" w:hAnsi="Lucida Sans" w:cs="Times New Roman"/>
                <w:sz w:val="20"/>
                <w:szCs w:val="20"/>
              </w:rPr>
              <w:t>of hibernation</w:t>
            </w:r>
            <w:r w:rsidRPr="001559D5">
              <w:rPr>
                <w:rFonts w:ascii="Lucida Sans" w:eastAsia="Times New Roman" w:hAnsi="Lucida Sans" w:cs="Times New Roman"/>
                <w:sz w:val="20"/>
                <w:szCs w:val="20"/>
              </w:rPr>
              <w:t>. It explains why animals hibernate, what hibernation is</w:t>
            </w:r>
            <w:r w:rsidR="00524707" w:rsidRPr="001559D5">
              <w:rPr>
                <w:rFonts w:ascii="Lucida Sans" w:eastAsia="Times New Roman" w:hAnsi="Lucida Sans" w:cs="Times New Roman"/>
                <w:sz w:val="20"/>
                <w:szCs w:val="20"/>
              </w:rPr>
              <w:t xml:space="preserve"> and how animals prepare for it</w:t>
            </w:r>
            <w:r w:rsidRPr="001559D5">
              <w:rPr>
                <w:rFonts w:ascii="Lucida Sans" w:eastAsia="Times New Roman" w:hAnsi="Lucida Sans" w:cs="Times New Roman"/>
                <w:sz w:val="20"/>
                <w:szCs w:val="20"/>
              </w:rPr>
              <w:t>, how hibernation helps animals stay alive, and gives many examples of animals that hibernate.</w:t>
            </w:r>
          </w:p>
        </w:tc>
      </w:tr>
      <w:tr w:rsidR="00727AC2" w:rsidRPr="00B33B90" w14:paraId="13CB8A7A" w14:textId="77777777" w:rsidTr="001559D5">
        <w:trPr>
          <w:trHeight w:val="1007"/>
        </w:trPr>
        <w:tc>
          <w:tcPr>
            <w:tcW w:w="4320" w:type="dxa"/>
            <w:tcBorders>
              <w:top w:val="single" w:sz="4" w:space="0" w:color="auto"/>
            </w:tcBorders>
          </w:tcPr>
          <w:p w14:paraId="7FDB2FE2" w14:textId="4F1516E2" w:rsidR="00727AC2" w:rsidRPr="00524707" w:rsidRDefault="00727AC2" w:rsidP="00727AC2">
            <w:pPr>
              <w:rPr>
                <w:rFonts w:ascii="Lucida Sans" w:hAnsi="Lucida Sans"/>
                <w:sz w:val="22"/>
                <w:szCs w:val="22"/>
              </w:rPr>
            </w:pPr>
            <w:r w:rsidRPr="00524707">
              <w:rPr>
                <w:rFonts w:ascii="Lucida Sans" w:hAnsi="Lucida Sans"/>
                <w:sz w:val="22"/>
                <w:szCs w:val="22"/>
              </w:rPr>
              <w:t>Related Text 3:</w:t>
            </w:r>
          </w:p>
          <w:p w14:paraId="5F34A4B9" w14:textId="16ED2549" w:rsidR="00727AC2" w:rsidRPr="00524707" w:rsidRDefault="001559D5" w:rsidP="00727AC2">
            <w:pPr>
              <w:rPr>
                <w:rFonts w:ascii="Lucida Sans" w:hAnsi="Lucida Sans"/>
                <w:sz w:val="22"/>
                <w:szCs w:val="22"/>
              </w:rPr>
            </w:pPr>
            <w:r>
              <w:rPr>
                <w:rFonts w:ascii="Lucida Sans" w:hAnsi="Lucida Sans"/>
                <w:sz w:val="22"/>
                <w:szCs w:val="22"/>
              </w:rPr>
              <w:t>Happy Hibernations!</w:t>
            </w:r>
          </w:p>
          <w:p w14:paraId="01A02421" w14:textId="77777777" w:rsidR="00524707" w:rsidRPr="00524707" w:rsidRDefault="00524707" w:rsidP="00727AC2">
            <w:pPr>
              <w:rPr>
                <w:rFonts w:ascii="Lucida Sans" w:hAnsi="Lucida Sans"/>
                <w:sz w:val="22"/>
                <w:szCs w:val="22"/>
              </w:rPr>
            </w:pPr>
          </w:p>
          <w:p w14:paraId="4090152D" w14:textId="29288CB1" w:rsidR="001559D5" w:rsidRPr="00640D84" w:rsidRDefault="00080ED5" w:rsidP="00727AC2">
            <w:pPr>
              <w:rPr>
                <w:rFonts w:ascii="Lucida Sans" w:hAnsi="Lucida Sans"/>
                <w:color w:val="0563C1" w:themeColor="hyperlink"/>
                <w:sz w:val="20"/>
                <w:szCs w:val="20"/>
                <w:u w:val="single"/>
              </w:rPr>
            </w:pPr>
            <w:hyperlink r:id="rId12" w:history="1">
              <w:r w:rsidR="00524707" w:rsidRPr="001559D5">
                <w:rPr>
                  <w:rStyle w:val="Hyperlink"/>
                  <w:rFonts w:ascii="Lucida Sans" w:hAnsi="Lucida Sans"/>
                  <w:sz w:val="20"/>
                  <w:szCs w:val="20"/>
                </w:rPr>
                <w:t>http://www.librarypoint.org/happy_hibernations</w:t>
              </w:r>
            </w:hyperlink>
          </w:p>
        </w:tc>
        <w:tc>
          <w:tcPr>
            <w:tcW w:w="9990" w:type="dxa"/>
          </w:tcPr>
          <w:p w14:paraId="34FDD92C" w14:textId="22BC1440" w:rsidR="00727AC2" w:rsidRPr="001559D5" w:rsidRDefault="00727AC2" w:rsidP="00727AC2">
            <w:pPr>
              <w:rPr>
                <w:rFonts w:ascii="Lucida Sans" w:hAnsi="Lucida Sans"/>
                <w:b/>
                <w:sz w:val="22"/>
                <w:szCs w:val="22"/>
              </w:rPr>
            </w:pPr>
            <w:r w:rsidRPr="001559D5">
              <w:rPr>
                <w:rFonts w:ascii="Lucida Sans" w:hAnsi="Lucida Sans"/>
                <w:b/>
                <w:sz w:val="22"/>
                <w:szCs w:val="22"/>
              </w:rPr>
              <w:t>Synopsis, highlighting related learning</w:t>
            </w:r>
            <w:r w:rsidR="001559D5" w:rsidRPr="001559D5">
              <w:rPr>
                <w:rFonts w:ascii="Lucida Sans" w:hAnsi="Lucida Sans"/>
                <w:b/>
                <w:sz w:val="22"/>
                <w:szCs w:val="22"/>
              </w:rPr>
              <w:t>:</w:t>
            </w:r>
          </w:p>
          <w:p w14:paraId="72892E8B" w14:textId="1CC26978" w:rsidR="001559D5" w:rsidRPr="001559D5" w:rsidRDefault="00524707" w:rsidP="00524707">
            <w:pPr>
              <w:rPr>
                <w:rFonts w:ascii="Lucida Sans" w:hAnsi="Lucida Sans"/>
                <w:sz w:val="20"/>
                <w:szCs w:val="20"/>
              </w:rPr>
            </w:pPr>
            <w:r w:rsidRPr="001559D5">
              <w:rPr>
                <w:rFonts w:ascii="Lucida Sans" w:hAnsi="Lucida Sans"/>
                <w:sz w:val="20"/>
                <w:szCs w:val="20"/>
              </w:rPr>
              <w:t xml:space="preserve">This short article </w:t>
            </w:r>
            <w:r w:rsidR="00F25594">
              <w:rPr>
                <w:rFonts w:ascii="Lucida Sans" w:hAnsi="Lucida Sans"/>
                <w:sz w:val="20"/>
                <w:szCs w:val="20"/>
              </w:rPr>
              <w:t>explains</w:t>
            </w:r>
            <w:r w:rsidRPr="001559D5">
              <w:rPr>
                <w:rFonts w:ascii="Lucida Sans" w:hAnsi="Lucida Sans"/>
                <w:sz w:val="20"/>
                <w:szCs w:val="20"/>
              </w:rPr>
              <w:t xml:space="preserve"> the bigger scientific concept of being dormant, explaining that hibernation is one kind of dormancy.  This text also explains human behavior in the winter, comparing what people do in the winter to hibernation.</w:t>
            </w:r>
          </w:p>
        </w:tc>
      </w:tr>
    </w:tbl>
    <w:p w14:paraId="6D6BA230" w14:textId="77777777" w:rsidR="001559D5" w:rsidRPr="00B33B90" w:rsidRDefault="001559D5" w:rsidP="001559D5">
      <w:pPr>
        <w:spacing w:after="0"/>
        <w:rPr>
          <w:rFonts w:ascii="Lucida Sans" w:hAnsi="Lucida Sans"/>
        </w:rPr>
      </w:pPr>
    </w:p>
    <w:tbl>
      <w:tblPr>
        <w:tblStyle w:val="TableGrid"/>
        <w:tblW w:w="14310" w:type="dxa"/>
        <w:tblInd w:w="108" w:type="dxa"/>
        <w:tblLayout w:type="fixed"/>
        <w:tblLook w:val="04A0" w:firstRow="1" w:lastRow="0" w:firstColumn="1" w:lastColumn="0" w:noHBand="0" w:noVBand="1"/>
      </w:tblPr>
      <w:tblGrid>
        <w:gridCol w:w="4320"/>
        <w:gridCol w:w="9990"/>
      </w:tblGrid>
      <w:tr w:rsidR="00727AC2" w:rsidRPr="00B33B90" w14:paraId="0FEB2597" w14:textId="77777777" w:rsidTr="001559D5">
        <w:trPr>
          <w:trHeight w:val="432"/>
        </w:trPr>
        <w:tc>
          <w:tcPr>
            <w:tcW w:w="14310" w:type="dxa"/>
            <w:gridSpan w:val="2"/>
            <w:shd w:val="clear" w:color="auto" w:fill="22A469"/>
            <w:vAlign w:val="center"/>
          </w:tcPr>
          <w:p w14:paraId="2C3532D0" w14:textId="23943E9E" w:rsidR="00727AC2" w:rsidRPr="00B33B90" w:rsidRDefault="00727AC2" w:rsidP="001559D5">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1559D5">
        <w:tc>
          <w:tcPr>
            <w:tcW w:w="4320" w:type="dxa"/>
          </w:tcPr>
          <w:p w14:paraId="02F344B3" w14:textId="3F5D44A4" w:rsidR="00727AC2" w:rsidRPr="00017340" w:rsidRDefault="001559D5" w:rsidP="00524707">
            <w:pPr>
              <w:rPr>
                <w:rFonts w:ascii="Lucida Sans" w:hAnsi="Lucida Sans"/>
                <w:sz w:val="22"/>
                <w:szCs w:val="22"/>
              </w:rPr>
            </w:pPr>
            <w:r>
              <w:rPr>
                <w:rFonts w:ascii="Lucida Sans" w:hAnsi="Lucida Sans"/>
                <w:sz w:val="22"/>
                <w:szCs w:val="22"/>
              </w:rPr>
              <w:t>A to Z Kids Stuff | Hibernation</w:t>
            </w:r>
          </w:p>
          <w:p w14:paraId="499F4238" w14:textId="77777777" w:rsidR="00524707" w:rsidRPr="00017340" w:rsidRDefault="00524707" w:rsidP="00524707">
            <w:pPr>
              <w:rPr>
                <w:rFonts w:ascii="Lucida Sans" w:hAnsi="Lucida Sans"/>
                <w:sz w:val="22"/>
                <w:szCs w:val="22"/>
              </w:rPr>
            </w:pPr>
          </w:p>
          <w:p w14:paraId="59907930" w14:textId="77777777" w:rsidR="00524707" w:rsidRDefault="00080ED5" w:rsidP="00524707">
            <w:pPr>
              <w:rPr>
                <w:rStyle w:val="Hyperlink"/>
                <w:rFonts w:ascii="Lucida Sans" w:hAnsi="Lucida Sans"/>
                <w:sz w:val="20"/>
                <w:szCs w:val="20"/>
              </w:rPr>
            </w:pPr>
            <w:hyperlink r:id="rId13" w:history="1">
              <w:r w:rsidR="00524707" w:rsidRPr="001559D5">
                <w:rPr>
                  <w:rStyle w:val="Hyperlink"/>
                  <w:rFonts w:ascii="Lucida Sans" w:hAnsi="Lucida Sans"/>
                  <w:sz w:val="20"/>
                  <w:szCs w:val="20"/>
                </w:rPr>
                <w:t>http://www.atozkidsstuff.com/hibernation.html</w:t>
              </w:r>
            </w:hyperlink>
          </w:p>
          <w:p w14:paraId="6CAAA877" w14:textId="77777777" w:rsidR="001559D5" w:rsidRDefault="001559D5" w:rsidP="00524707">
            <w:pPr>
              <w:rPr>
                <w:rFonts w:ascii="Lucida Sans" w:hAnsi="Lucida Sans"/>
                <w:sz w:val="20"/>
                <w:szCs w:val="20"/>
              </w:rPr>
            </w:pPr>
          </w:p>
          <w:p w14:paraId="084385AE" w14:textId="2696ECFA" w:rsidR="001559D5" w:rsidRPr="001559D5" w:rsidRDefault="001559D5" w:rsidP="00524707">
            <w:pPr>
              <w:rPr>
                <w:rFonts w:ascii="Lucida Sans" w:hAnsi="Lucida Sans"/>
                <w:sz w:val="20"/>
                <w:szCs w:val="20"/>
              </w:rPr>
            </w:pPr>
          </w:p>
        </w:tc>
        <w:tc>
          <w:tcPr>
            <w:tcW w:w="9990" w:type="dxa"/>
          </w:tcPr>
          <w:p w14:paraId="40C6640B" w14:textId="3C350869" w:rsidR="00524707" w:rsidRPr="001559D5" w:rsidRDefault="00727AC2">
            <w:pPr>
              <w:rPr>
                <w:rFonts w:ascii="Lucida Sans" w:hAnsi="Lucida Sans"/>
                <w:b/>
                <w:sz w:val="22"/>
                <w:szCs w:val="22"/>
              </w:rPr>
            </w:pPr>
            <w:r w:rsidRPr="001559D5">
              <w:rPr>
                <w:rFonts w:ascii="Lucida Sans" w:hAnsi="Lucida Sans"/>
                <w:b/>
                <w:sz w:val="22"/>
                <w:szCs w:val="22"/>
              </w:rPr>
              <w:t>Description/rationale for inclusion</w:t>
            </w:r>
            <w:r w:rsidR="001559D5" w:rsidRPr="001559D5">
              <w:rPr>
                <w:rFonts w:ascii="Lucida Sans" w:hAnsi="Lucida Sans"/>
                <w:b/>
                <w:sz w:val="22"/>
                <w:szCs w:val="22"/>
              </w:rPr>
              <w:t>:</w:t>
            </w:r>
          </w:p>
          <w:p w14:paraId="4B0DC508" w14:textId="0BC9F8C9" w:rsidR="00524707" w:rsidRPr="001559D5" w:rsidRDefault="00524707">
            <w:pPr>
              <w:rPr>
                <w:rFonts w:ascii="Lucida Sans" w:hAnsi="Lucida Sans"/>
                <w:sz w:val="20"/>
                <w:szCs w:val="20"/>
              </w:rPr>
            </w:pPr>
            <w:r w:rsidRPr="001559D5">
              <w:rPr>
                <w:rFonts w:ascii="Lucida Sans" w:hAnsi="Lucida Sans"/>
                <w:sz w:val="20"/>
                <w:szCs w:val="20"/>
              </w:rPr>
              <w:t>This website has finger</w:t>
            </w:r>
            <w:r w:rsidR="001559D5" w:rsidRPr="001559D5">
              <w:rPr>
                <w:rFonts w:ascii="Lucida Sans" w:hAnsi="Lucida Sans"/>
                <w:sz w:val="20"/>
                <w:szCs w:val="20"/>
              </w:rPr>
              <w:t xml:space="preserve"> </w:t>
            </w:r>
            <w:r w:rsidRPr="001559D5">
              <w:rPr>
                <w:rFonts w:ascii="Lucida Sans" w:hAnsi="Lucida Sans"/>
                <w:sz w:val="20"/>
                <w:szCs w:val="20"/>
              </w:rPr>
              <w:t>plays, projects, and games students can participate in to help them build vocabulary and reinforce their knowledge about hibernation.</w:t>
            </w:r>
          </w:p>
        </w:tc>
      </w:tr>
      <w:tr w:rsidR="00727AC2" w:rsidRPr="00B33B90" w14:paraId="171901A7" w14:textId="77777777" w:rsidTr="001559D5">
        <w:tc>
          <w:tcPr>
            <w:tcW w:w="4320" w:type="dxa"/>
          </w:tcPr>
          <w:p w14:paraId="29C9F372" w14:textId="2EB40ABB" w:rsidR="00727AC2" w:rsidRPr="00017340" w:rsidRDefault="00017340">
            <w:pPr>
              <w:rPr>
                <w:rFonts w:ascii="Lucida Sans" w:hAnsi="Lucida Sans"/>
                <w:sz w:val="22"/>
                <w:szCs w:val="22"/>
              </w:rPr>
            </w:pPr>
            <w:r w:rsidRPr="00017340">
              <w:rPr>
                <w:rFonts w:ascii="Lucida Sans" w:hAnsi="Lucida Sans"/>
                <w:sz w:val="22"/>
                <w:szCs w:val="22"/>
              </w:rPr>
              <w:t>I Can’t Wait to Hibernate</w:t>
            </w:r>
          </w:p>
          <w:p w14:paraId="18145391" w14:textId="77777777" w:rsidR="00017340" w:rsidRPr="00017340" w:rsidRDefault="00017340">
            <w:pPr>
              <w:rPr>
                <w:rFonts w:ascii="Lucida Sans" w:hAnsi="Lucida Sans"/>
                <w:sz w:val="22"/>
                <w:szCs w:val="22"/>
              </w:rPr>
            </w:pPr>
          </w:p>
          <w:p w14:paraId="47E49DC3" w14:textId="2E83C794" w:rsidR="001559D5" w:rsidRPr="001559D5" w:rsidRDefault="00080ED5">
            <w:pPr>
              <w:rPr>
                <w:rFonts w:ascii="Lucida Sans" w:hAnsi="Lucida Sans"/>
                <w:color w:val="0563C1" w:themeColor="hyperlink"/>
                <w:sz w:val="20"/>
                <w:szCs w:val="20"/>
                <w:u w:val="single"/>
              </w:rPr>
            </w:pPr>
            <w:hyperlink r:id="rId14" w:history="1">
              <w:r w:rsidR="00017340" w:rsidRPr="001559D5">
                <w:rPr>
                  <w:rStyle w:val="Hyperlink"/>
                  <w:rFonts w:ascii="Lucida Sans" w:hAnsi="Lucida Sans"/>
                  <w:sz w:val="20"/>
                  <w:szCs w:val="20"/>
                </w:rPr>
                <w:t>https://youtu.be/MHAQN5wf4vg?list=PL14434FE43345E681</w:t>
              </w:r>
            </w:hyperlink>
          </w:p>
        </w:tc>
        <w:tc>
          <w:tcPr>
            <w:tcW w:w="9990" w:type="dxa"/>
          </w:tcPr>
          <w:p w14:paraId="506633B6" w14:textId="4C0C848B" w:rsidR="00727AC2" w:rsidRPr="001559D5" w:rsidRDefault="00727AC2">
            <w:pPr>
              <w:rPr>
                <w:rFonts w:ascii="Lucida Sans" w:hAnsi="Lucida Sans"/>
                <w:b/>
                <w:sz w:val="22"/>
                <w:szCs w:val="22"/>
              </w:rPr>
            </w:pPr>
            <w:r w:rsidRPr="001559D5">
              <w:rPr>
                <w:rFonts w:ascii="Lucida Sans" w:hAnsi="Lucida Sans"/>
                <w:b/>
                <w:sz w:val="22"/>
                <w:szCs w:val="22"/>
              </w:rPr>
              <w:t>Description/rationale for inclusion</w:t>
            </w:r>
            <w:r w:rsidR="001559D5" w:rsidRPr="001559D5">
              <w:rPr>
                <w:rFonts w:ascii="Lucida Sans" w:hAnsi="Lucida Sans"/>
                <w:b/>
                <w:sz w:val="22"/>
                <w:szCs w:val="22"/>
              </w:rPr>
              <w:t>:</w:t>
            </w:r>
          </w:p>
          <w:p w14:paraId="1745B5D2" w14:textId="77777777" w:rsidR="00017340" w:rsidRDefault="00017340" w:rsidP="00017340">
            <w:pPr>
              <w:rPr>
                <w:rFonts w:ascii="Lucida Sans" w:hAnsi="Lucida Sans"/>
                <w:sz w:val="20"/>
                <w:szCs w:val="20"/>
              </w:rPr>
            </w:pPr>
            <w:r w:rsidRPr="001559D5">
              <w:rPr>
                <w:rFonts w:ascii="Lucida Sans" w:hAnsi="Lucida Sans"/>
                <w:sz w:val="20"/>
                <w:szCs w:val="20"/>
              </w:rPr>
              <w:t>This video and song about hibernation features video clips of bears in the wild. The lyrics reinforce vocabulary related to hibernation, and the video clips help students see real life examples of some of the scientific concepts they have been learning throughout the set.</w:t>
            </w:r>
          </w:p>
          <w:p w14:paraId="108C4C2A" w14:textId="77777777" w:rsidR="001559D5" w:rsidRDefault="001559D5" w:rsidP="00017340">
            <w:pPr>
              <w:rPr>
                <w:rFonts w:ascii="Lucida Sans" w:hAnsi="Lucida Sans"/>
                <w:sz w:val="20"/>
                <w:szCs w:val="20"/>
              </w:rPr>
            </w:pPr>
          </w:p>
          <w:p w14:paraId="2885263F" w14:textId="6F6D097E" w:rsidR="001559D5" w:rsidRPr="001559D5" w:rsidRDefault="001559D5" w:rsidP="00017340">
            <w:pPr>
              <w:rPr>
                <w:rFonts w:ascii="Lucida Sans" w:hAnsi="Lucida Sans"/>
                <w:sz w:val="20"/>
                <w:szCs w:val="20"/>
              </w:rPr>
            </w:pPr>
          </w:p>
        </w:tc>
      </w:tr>
      <w:tr w:rsidR="00727AC2" w:rsidRPr="00B33B90" w14:paraId="36E0CED4" w14:textId="77777777" w:rsidTr="001559D5">
        <w:trPr>
          <w:trHeight w:val="432"/>
        </w:trPr>
        <w:tc>
          <w:tcPr>
            <w:tcW w:w="14310" w:type="dxa"/>
            <w:gridSpan w:val="2"/>
            <w:shd w:val="clear" w:color="auto" w:fill="22A469"/>
            <w:vAlign w:val="center"/>
          </w:tcPr>
          <w:p w14:paraId="605EFB70" w14:textId="4E9708DF" w:rsidR="00727AC2" w:rsidRPr="00B33B90" w:rsidRDefault="00F66A89" w:rsidP="001559D5">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1559D5">
        <w:tc>
          <w:tcPr>
            <w:tcW w:w="4320" w:type="dxa"/>
          </w:tcPr>
          <w:p w14:paraId="696B7E5E" w14:textId="3DC2E56B" w:rsidR="00727AC2" w:rsidRPr="00B33B90" w:rsidRDefault="00727AC2" w:rsidP="00E26795">
            <w:pPr>
              <w:rPr>
                <w:rFonts w:ascii="Lucida Sans" w:hAnsi="Lucida Sans"/>
                <w:sz w:val="22"/>
                <w:szCs w:val="22"/>
              </w:rPr>
            </w:pPr>
            <w:r w:rsidRPr="00B33B90">
              <w:rPr>
                <w:rFonts w:ascii="Lucida Sans" w:hAnsi="Lucida Sans"/>
                <w:sz w:val="22"/>
                <w:szCs w:val="22"/>
              </w:rPr>
              <w:t>Text Type 1:</w:t>
            </w:r>
            <w:r w:rsidR="00B62864">
              <w:rPr>
                <w:rFonts w:ascii="Lucida Sans" w:hAnsi="Lucida Sans"/>
                <w:sz w:val="22"/>
                <w:szCs w:val="22"/>
              </w:rPr>
              <w:t xml:space="preserve"> Narrative</w:t>
            </w:r>
          </w:p>
        </w:tc>
        <w:tc>
          <w:tcPr>
            <w:tcW w:w="9990" w:type="dxa"/>
          </w:tcPr>
          <w:p w14:paraId="775AC08A" w14:textId="50080BF8" w:rsidR="00B62864" w:rsidRPr="001559D5" w:rsidRDefault="00727AC2" w:rsidP="00E26795">
            <w:pPr>
              <w:rPr>
                <w:rFonts w:ascii="Lucida Sans" w:hAnsi="Lucida Sans"/>
                <w:b/>
                <w:sz w:val="22"/>
                <w:szCs w:val="22"/>
              </w:rPr>
            </w:pPr>
            <w:r w:rsidRPr="001559D5">
              <w:rPr>
                <w:rFonts w:ascii="Lucida Sans" w:hAnsi="Lucida Sans"/>
                <w:b/>
                <w:sz w:val="22"/>
                <w:szCs w:val="22"/>
              </w:rPr>
              <w:t>Description of task</w:t>
            </w:r>
            <w:r w:rsidR="001559D5" w:rsidRPr="001559D5">
              <w:rPr>
                <w:rFonts w:ascii="Lucida Sans" w:hAnsi="Lucida Sans"/>
                <w:b/>
                <w:sz w:val="22"/>
                <w:szCs w:val="22"/>
              </w:rPr>
              <w:t>:</w:t>
            </w:r>
          </w:p>
          <w:p w14:paraId="5FC00BFF" w14:textId="77777777" w:rsidR="00B62864" w:rsidRDefault="00B62864" w:rsidP="00B62864">
            <w:pPr>
              <w:rPr>
                <w:rFonts w:ascii="Lucida Sans" w:hAnsi="Lucida Sans"/>
                <w:sz w:val="20"/>
                <w:szCs w:val="20"/>
              </w:rPr>
            </w:pPr>
            <w:r w:rsidRPr="001559D5">
              <w:rPr>
                <w:rFonts w:ascii="Lucida Sans" w:hAnsi="Lucida Sans"/>
                <w:sz w:val="20"/>
                <w:szCs w:val="20"/>
              </w:rPr>
              <w:t>Think about the hibernating animals you have been learning about. Draw or write a story about an animal that hibernates. Include a sequence of at least two events that take place, including what the animal sees and does as it prepares to hibernate.</w:t>
            </w:r>
          </w:p>
          <w:p w14:paraId="7152A11A" w14:textId="77777777" w:rsidR="001559D5" w:rsidRDefault="001559D5" w:rsidP="00B62864">
            <w:pPr>
              <w:rPr>
                <w:rFonts w:ascii="Lucida Sans" w:hAnsi="Lucida Sans"/>
                <w:sz w:val="20"/>
                <w:szCs w:val="20"/>
              </w:rPr>
            </w:pPr>
          </w:p>
          <w:p w14:paraId="5BDBD6CE" w14:textId="357AE482" w:rsidR="001559D5" w:rsidRPr="001559D5" w:rsidRDefault="001559D5" w:rsidP="00B62864">
            <w:pPr>
              <w:rPr>
                <w:rFonts w:ascii="Lucida Sans" w:hAnsi="Lucida Sans"/>
                <w:sz w:val="20"/>
                <w:szCs w:val="20"/>
              </w:rPr>
            </w:pPr>
          </w:p>
        </w:tc>
      </w:tr>
      <w:tr w:rsidR="00727AC2" w:rsidRPr="00B33B90" w14:paraId="523D28DE" w14:textId="77777777" w:rsidTr="000655E2">
        <w:tc>
          <w:tcPr>
            <w:tcW w:w="4320" w:type="dxa"/>
            <w:tcBorders>
              <w:bottom w:val="single" w:sz="4" w:space="0" w:color="auto"/>
            </w:tcBorders>
          </w:tcPr>
          <w:p w14:paraId="0FEE65A2" w14:textId="469D1E6D" w:rsidR="00727AC2" w:rsidRPr="00B33B90" w:rsidRDefault="00727AC2" w:rsidP="00E26795">
            <w:pPr>
              <w:rPr>
                <w:rFonts w:ascii="Lucida Sans" w:hAnsi="Lucida Sans"/>
                <w:sz w:val="22"/>
                <w:szCs w:val="22"/>
              </w:rPr>
            </w:pPr>
            <w:r w:rsidRPr="00B33B90">
              <w:rPr>
                <w:rFonts w:ascii="Lucida Sans" w:hAnsi="Lucida Sans"/>
                <w:sz w:val="22"/>
                <w:szCs w:val="22"/>
              </w:rPr>
              <w:t>Text Type 2:</w:t>
            </w:r>
            <w:r w:rsidR="00B62864">
              <w:rPr>
                <w:rFonts w:ascii="Lucida Sans" w:hAnsi="Lucida Sans"/>
                <w:sz w:val="22"/>
                <w:szCs w:val="22"/>
              </w:rPr>
              <w:t xml:space="preserve"> Informative</w:t>
            </w:r>
          </w:p>
        </w:tc>
        <w:tc>
          <w:tcPr>
            <w:tcW w:w="9990" w:type="dxa"/>
            <w:tcBorders>
              <w:bottom w:val="single" w:sz="4" w:space="0" w:color="auto"/>
            </w:tcBorders>
          </w:tcPr>
          <w:p w14:paraId="0BCBF2F1" w14:textId="405A5A4C" w:rsidR="00B62864" w:rsidRPr="001559D5" w:rsidRDefault="00727AC2" w:rsidP="00E26795">
            <w:pPr>
              <w:rPr>
                <w:rFonts w:ascii="Lucida Sans" w:hAnsi="Lucida Sans"/>
                <w:b/>
                <w:sz w:val="22"/>
                <w:szCs w:val="22"/>
              </w:rPr>
            </w:pPr>
            <w:r w:rsidRPr="001559D5">
              <w:rPr>
                <w:rFonts w:ascii="Lucida Sans" w:hAnsi="Lucida Sans"/>
                <w:b/>
                <w:sz w:val="22"/>
                <w:szCs w:val="22"/>
              </w:rPr>
              <w:t>Description of task</w:t>
            </w:r>
            <w:r w:rsidR="001559D5" w:rsidRPr="001559D5">
              <w:rPr>
                <w:rFonts w:ascii="Lucida Sans" w:hAnsi="Lucida Sans"/>
                <w:b/>
                <w:sz w:val="22"/>
                <w:szCs w:val="22"/>
              </w:rPr>
              <w:t>:</w:t>
            </w:r>
          </w:p>
          <w:p w14:paraId="629A629F" w14:textId="77777777" w:rsidR="007B09DE" w:rsidRDefault="00B62864" w:rsidP="00B62864">
            <w:pPr>
              <w:rPr>
                <w:rFonts w:ascii="Lucida Sans" w:hAnsi="Lucida Sans"/>
                <w:sz w:val="20"/>
                <w:szCs w:val="20"/>
              </w:rPr>
            </w:pPr>
            <w:r w:rsidRPr="001559D5">
              <w:rPr>
                <w:rFonts w:ascii="Lucida Sans" w:hAnsi="Lucida Sans"/>
                <w:sz w:val="20"/>
                <w:szCs w:val="20"/>
              </w:rPr>
              <w:t>Think about what it means to hibernate. Create a one-page article about hibernation. Make sure that you</w:t>
            </w:r>
            <w:r w:rsidR="007B09DE">
              <w:rPr>
                <w:rFonts w:ascii="Lucida Sans" w:hAnsi="Lucida Sans"/>
                <w:sz w:val="20"/>
                <w:szCs w:val="20"/>
              </w:rPr>
              <w:t>:</w:t>
            </w:r>
          </w:p>
          <w:p w14:paraId="510928CB" w14:textId="77777777" w:rsidR="007B09DE" w:rsidRDefault="007B09DE" w:rsidP="007B09DE">
            <w:pPr>
              <w:pStyle w:val="ListParagraph"/>
              <w:numPr>
                <w:ilvl w:val="0"/>
                <w:numId w:val="14"/>
              </w:numPr>
              <w:rPr>
                <w:rFonts w:ascii="Lucida Sans" w:hAnsi="Lucida Sans"/>
                <w:sz w:val="20"/>
                <w:szCs w:val="20"/>
              </w:rPr>
            </w:pPr>
            <w:r>
              <w:rPr>
                <w:rFonts w:ascii="Lucida Sans" w:hAnsi="Lucida Sans"/>
                <w:sz w:val="20"/>
                <w:szCs w:val="20"/>
              </w:rPr>
              <w:t>Provide a title</w:t>
            </w:r>
          </w:p>
          <w:p w14:paraId="0674E699" w14:textId="77777777" w:rsidR="007B09DE" w:rsidRDefault="007B09DE" w:rsidP="007B09DE">
            <w:pPr>
              <w:pStyle w:val="ListParagraph"/>
              <w:numPr>
                <w:ilvl w:val="0"/>
                <w:numId w:val="14"/>
              </w:numPr>
              <w:rPr>
                <w:rFonts w:ascii="Lucida Sans" w:hAnsi="Lucida Sans"/>
                <w:sz w:val="20"/>
                <w:szCs w:val="20"/>
              </w:rPr>
            </w:pPr>
            <w:r>
              <w:rPr>
                <w:rFonts w:ascii="Lucida Sans" w:hAnsi="Lucida Sans"/>
                <w:sz w:val="20"/>
                <w:szCs w:val="20"/>
              </w:rPr>
              <w:t>Introduce your topic</w:t>
            </w:r>
          </w:p>
          <w:p w14:paraId="054DD4F5" w14:textId="77777777" w:rsidR="007B09DE" w:rsidRDefault="007B09DE" w:rsidP="007B09DE">
            <w:pPr>
              <w:pStyle w:val="ListParagraph"/>
              <w:numPr>
                <w:ilvl w:val="0"/>
                <w:numId w:val="14"/>
              </w:numPr>
              <w:rPr>
                <w:rFonts w:ascii="Lucida Sans" w:hAnsi="Lucida Sans"/>
                <w:sz w:val="20"/>
                <w:szCs w:val="20"/>
              </w:rPr>
            </w:pPr>
            <w:r>
              <w:rPr>
                <w:rFonts w:ascii="Lucida Sans" w:hAnsi="Lucida Sans"/>
                <w:sz w:val="20"/>
                <w:szCs w:val="20"/>
              </w:rPr>
              <w:t>P</w:t>
            </w:r>
            <w:r w:rsidR="00B62864" w:rsidRPr="007B09DE">
              <w:rPr>
                <w:rFonts w:ascii="Lucida Sans" w:hAnsi="Lucida Sans"/>
                <w:sz w:val="20"/>
                <w:szCs w:val="20"/>
              </w:rPr>
              <w:t xml:space="preserve">rovide a conclusion. </w:t>
            </w:r>
          </w:p>
          <w:p w14:paraId="16E6B5B9" w14:textId="77777777" w:rsidR="007B09DE" w:rsidRDefault="007B09DE" w:rsidP="007B09DE">
            <w:pPr>
              <w:rPr>
                <w:rFonts w:ascii="Lucida Sans" w:hAnsi="Lucida Sans"/>
                <w:sz w:val="20"/>
                <w:szCs w:val="20"/>
              </w:rPr>
            </w:pPr>
          </w:p>
          <w:p w14:paraId="47BDAA5A" w14:textId="6AB1D075" w:rsidR="001559D5" w:rsidRPr="001559D5" w:rsidRDefault="00B62864" w:rsidP="000655E2">
            <w:pPr>
              <w:rPr>
                <w:rFonts w:ascii="Lucida Sans" w:hAnsi="Lucida Sans"/>
                <w:sz w:val="20"/>
                <w:szCs w:val="20"/>
              </w:rPr>
            </w:pPr>
            <w:r w:rsidRPr="007B09DE">
              <w:rPr>
                <w:rFonts w:ascii="Lucida Sans" w:hAnsi="Lucida Sans"/>
                <w:sz w:val="20"/>
                <w:szCs w:val="20"/>
              </w:rPr>
              <w:t>Within your article, explain what hibernation is, how animals prepare for hibernation, and what animals do during hibernation. Include 1-2 images that provide or support information, and captions for each image you provide.</w:t>
            </w:r>
          </w:p>
        </w:tc>
      </w:tr>
      <w:tr w:rsidR="000655E2" w:rsidRPr="00B33B90" w14:paraId="20F84385" w14:textId="77777777" w:rsidTr="000655E2">
        <w:tc>
          <w:tcPr>
            <w:tcW w:w="14310" w:type="dxa"/>
            <w:gridSpan w:val="2"/>
            <w:tcBorders>
              <w:top w:val="single" w:sz="4" w:space="0" w:color="auto"/>
              <w:left w:val="nil"/>
              <w:bottom w:val="nil"/>
              <w:right w:val="nil"/>
            </w:tcBorders>
          </w:tcPr>
          <w:p w14:paraId="06B320A6" w14:textId="7546F146" w:rsidR="000655E2" w:rsidRPr="001559D5" w:rsidRDefault="000655E2" w:rsidP="00E26795">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3D81120F" w14:textId="77777777" w:rsidR="009E4B6A" w:rsidRPr="00B33B90" w:rsidRDefault="009E4B6A" w:rsidP="009E4B6A">
      <w:pPr>
        <w:rPr>
          <w:rFonts w:ascii="Lucida Sans" w:hAnsi="Lucida Sans"/>
          <w:sz w:val="2"/>
          <w:szCs w:val="2"/>
        </w:rPr>
      </w:pPr>
    </w:p>
    <w:sectPr w:rsidR="009E4B6A" w:rsidRPr="00B33B90" w:rsidSect="00114333">
      <w:headerReference w:type="default" r:id="rId15"/>
      <w:footerReference w:type="default" r:id="rId16"/>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1BB0BB" w14:textId="77777777" w:rsidR="00080ED5" w:rsidRDefault="00080ED5" w:rsidP="00200A83">
      <w:pPr>
        <w:spacing w:after="0" w:line="240" w:lineRule="auto"/>
      </w:pPr>
      <w:r>
        <w:separator/>
      </w:r>
    </w:p>
  </w:endnote>
  <w:endnote w:type="continuationSeparator" w:id="0">
    <w:p w14:paraId="2552218C" w14:textId="77777777" w:rsidR="00080ED5" w:rsidRDefault="00080ED5"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54C2C" w14:textId="46C00DC2" w:rsidR="00114333" w:rsidRDefault="00114333" w:rsidP="00114333">
    <w:pPr>
      <w:pStyle w:val="Footer"/>
      <w:jc w:val="center"/>
    </w:pPr>
    <w:r w:rsidRPr="00732FB3">
      <w:rPr>
        <w:noProof/>
      </w:rPr>
      <w:drawing>
        <wp:inline distT="0" distB="0" distL="0" distR="0" wp14:anchorId="50DC98A7" wp14:editId="39D91BF4">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61A518" w14:textId="77777777" w:rsidR="00080ED5" w:rsidRDefault="00080ED5" w:rsidP="00200A83">
      <w:pPr>
        <w:spacing w:after="0" w:line="240" w:lineRule="auto"/>
      </w:pPr>
      <w:r>
        <w:separator/>
      </w:r>
    </w:p>
  </w:footnote>
  <w:footnote w:type="continuationSeparator" w:id="0">
    <w:p w14:paraId="21411999" w14:textId="77777777" w:rsidR="00080ED5" w:rsidRDefault="00080ED5"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77B0C" w14:textId="77777777" w:rsidR="00640D84" w:rsidRDefault="00640D84" w:rsidP="00640D84">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687E2FC2" w:rsidR="00524707" w:rsidRPr="00B33B90" w:rsidRDefault="00640D84"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524707" w:rsidRPr="00B33B90">
      <w:rPr>
        <w:rFonts w:ascii="Lucida Sans" w:eastAsia="Cambria" w:hAnsi="Lucida Sans" w:cs="Cambria"/>
      </w:rPr>
      <w:t>Text</w:t>
    </w:r>
    <w:r w:rsidR="00524707" w:rsidRPr="001559D5">
      <w:rPr>
        <w:rFonts w:ascii="Lucida Sans" w:eastAsia="Cambria" w:hAnsi="Lucida Sans" w:cs="Cambria"/>
      </w:rPr>
      <w:t>: Eat Like a Bear</w:t>
    </w:r>
    <w:r w:rsidR="00524707">
      <w:rPr>
        <w:rFonts w:ascii="Lucida Sans" w:eastAsia="Cambria" w:hAnsi="Lucida Sans" w:cs="Cambria"/>
        <w:i/>
      </w:rPr>
      <w:t xml:space="preserve"> </w:t>
    </w:r>
    <w:r w:rsidR="001559D5">
      <w:rPr>
        <w:rFonts w:ascii="Lucida Sans" w:eastAsia="Cambria" w:hAnsi="Lucida Sans" w:cs="Cambria"/>
      </w:rPr>
      <w:t xml:space="preserve">| </w:t>
    </w:r>
    <w:r w:rsidR="00524707" w:rsidRPr="00B33B90">
      <w:rPr>
        <w:rFonts w:ascii="Lucida Sans" w:eastAsia="Cambria" w:hAnsi="Lucida Sans" w:cs="Cambria"/>
      </w:rPr>
      <w:t>Grade:</w:t>
    </w:r>
    <w:r w:rsidR="00524707">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2D3757"/>
    <w:multiLevelType w:val="hybridMultilevel"/>
    <w:tmpl w:val="A6D4B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1"/>
  </w:num>
  <w:num w:numId="4">
    <w:abstractNumId w:val="8"/>
  </w:num>
  <w:num w:numId="5">
    <w:abstractNumId w:val="0"/>
  </w:num>
  <w:num w:numId="6">
    <w:abstractNumId w:val="7"/>
  </w:num>
  <w:num w:numId="7">
    <w:abstractNumId w:val="5"/>
  </w:num>
  <w:num w:numId="8">
    <w:abstractNumId w:val="9"/>
  </w:num>
  <w:num w:numId="9">
    <w:abstractNumId w:val="4"/>
  </w:num>
  <w:num w:numId="10">
    <w:abstractNumId w:val="3"/>
  </w:num>
  <w:num w:numId="11">
    <w:abstractNumId w:val="11"/>
  </w:num>
  <w:num w:numId="12">
    <w:abstractNumId w:val="12"/>
  </w:num>
  <w:num w:numId="13">
    <w:abstractNumId w:val="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17340"/>
    <w:rsid w:val="00036BFF"/>
    <w:rsid w:val="000655E2"/>
    <w:rsid w:val="00080ED5"/>
    <w:rsid w:val="000D6B45"/>
    <w:rsid w:val="000F20CE"/>
    <w:rsid w:val="00114333"/>
    <w:rsid w:val="0012629D"/>
    <w:rsid w:val="00151230"/>
    <w:rsid w:val="001559D5"/>
    <w:rsid w:val="00182794"/>
    <w:rsid w:val="001A6D85"/>
    <w:rsid w:val="001B1DCA"/>
    <w:rsid w:val="001C2576"/>
    <w:rsid w:val="001C5DCB"/>
    <w:rsid w:val="00200A83"/>
    <w:rsid w:val="00202D28"/>
    <w:rsid w:val="0021601A"/>
    <w:rsid w:val="00234994"/>
    <w:rsid w:val="00264485"/>
    <w:rsid w:val="00297D58"/>
    <w:rsid w:val="002C218A"/>
    <w:rsid w:val="00301041"/>
    <w:rsid w:val="003024BA"/>
    <w:rsid w:val="003741AC"/>
    <w:rsid w:val="003838FE"/>
    <w:rsid w:val="003B6411"/>
    <w:rsid w:val="003E220B"/>
    <w:rsid w:val="003E7B20"/>
    <w:rsid w:val="00490BDC"/>
    <w:rsid w:val="00516534"/>
    <w:rsid w:val="00524707"/>
    <w:rsid w:val="0053111A"/>
    <w:rsid w:val="0056345E"/>
    <w:rsid w:val="005845DD"/>
    <w:rsid w:val="005A7100"/>
    <w:rsid w:val="0062516C"/>
    <w:rsid w:val="00631AA3"/>
    <w:rsid w:val="00640D84"/>
    <w:rsid w:val="006B250A"/>
    <w:rsid w:val="007059B5"/>
    <w:rsid w:val="007063A2"/>
    <w:rsid w:val="007244FC"/>
    <w:rsid w:val="00727AC2"/>
    <w:rsid w:val="00744780"/>
    <w:rsid w:val="00781076"/>
    <w:rsid w:val="00790EA0"/>
    <w:rsid w:val="007929A6"/>
    <w:rsid w:val="007A6712"/>
    <w:rsid w:val="007B09DE"/>
    <w:rsid w:val="007C7575"/>
    <w:rsid w:val="007E7A21"/>
    <w:rsid w:val="00860BC1"/>
    <w:rsid w:val="00863FA7"/>
    <w:rsid w:val="00872B1D"/>
    <w:rsid w:val="00893496"/>
    <w:rsid w:val="008B2B6F"/>
    <w:rsid w:val="008C1DCF"/>
    <w:rsid w:val="008D7FD7"/>
    <w:rsid w:val="008E5118"/>
    <w:rsid w:val="00954B76"/>
    <w:rsid w:val="0097634E"/>
    <w:rsid w:val="009A78CD"/>
    <w:rsid w:val="009E230B"/>
    <w:rsid w:val="009E4B6A"/>
    <w:rsid w:val="00A11FD5"/>
    <w:rsid w:val="00A77BF5"/>
    <w:rsid w:val="00A81B5F"/>
    <w:rsid w:val="00A9764E"/>
    <w:rsid w:val="00B33B90"/>
    <w:rsid w:val="00B462F1"/>
    <w:rsid w:val="00B62864"/>
    <w:rsid w:val="00BF1414"/>
    <w:rsid w:val="00C3351F"/>
    <w:rsid w:val="00C41B99"/>
    <w:rsid w:val="00CC5210"/>
    <w:rsid w:val="00CD0FC6"/>
    <w:rsid w:val="00CD6C30"/>
    <w:rsid w:val="00CE58DE"/>
    <w:rsid w:val="00D24C84"/>
    <w:rsid w:val="00D43FDB"/>
    <w:rsid w:val="00D52E9D"/>
    <w:rsid w:val="00D9201C"/>
    <w:rsid w:val="00DD3D29"/>
    <w:rsid w:val="00DE3B8A"/>
    <w:rsid w:val="00E26795"/>
    <w:rsid w:val="00E3755B"/>
    <w:rsid w:val="00E4410F"/>
    <w:rsid w:val="00E71BB3"/>
    <w:rsid w:val="00E812B2"/>
    <w:rsid w:val="00EE0829"/>
    <w:rsid w:val="00F25594"/>
    <w:rsid w:val="00F55317"/>
    <w:rsid w:val="00F66A89"/>
    <w:rsid w:val="00F90CB6"/>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87EEF886-8718-43F1-923E-C320279E7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styleId="Emphasis">
    <w:name w:val="Emphasis"/>
    <w:basedOn w:val="DefaultParagraphFont"/>
    <w:uiPriority w:val="20"/>
    <w:qFormat/>
    <w:rsid w:val="007447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aligned/reading-to-learn/" TargetMode="External"/><Relationship Id="rId13" Type="http://schemas.openxmlformats.org/officeDocument/2006/relationships/hyperlink" Target="http://www.atozkidsstuff.com/hibernation.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brarypoint.org/happy_hibernation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az-plus.com/books/leveled-books/book/?id=1234&amp;lang=English"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readworks.org/article/Good-Night/528908a8-272f-4527-93ed-b1b9ec4bede4" TargetMode="External"/><Relationship Id="rId4" Type="http://schemas.openxmlformats.org/officeDocument/2006/relationships/settings" Target="settings.xml"/><Relationship Id="rId9" Type="http://schemas.openxmlformats.org/officeDocument/2006/relationships/hyperlink" Target="http://achievethecore.org/page/2425/eat-like-a-bear" TargetMode="External"/><Relationship Id="rId14" Type="http://schemas.openxmlformats.org/officeDocument/2006/relationships/hyperlink" Target="https://youtu.be/MHAQN5wf4vg?list=PL14434FE43345E68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49C50-AE38-4E9A-A487-4127801EE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921</Words>
  <Characters>4869</Characters>
  <Application>Microsoft Office Word</Application>
  <DocSecurity>0</DocSecurity>
  <Lines>167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2018-02-08T17:51:00Z</dcterms:created>
  <dcterms:modified xsi:type="dcterms:W3CDTF">2018-02-09T17:15:00Z</dcterms:modified>
</cp:coreProperties>
</file>