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85" w:type="dxa"/>
        <w:tblLook w:val="04A0" w:firstRow="1" w:lastRow="0" w:firstColumn="1" w:lastColumn="0" w:noHBand="0" w:noVBand="1"/>
      </w:tblPr>
      <w:tblGrid>
        <w:gridCol w:w="14400"/>
      </w:tblGrid>
      <w:tr w:rsidR="009C4B19" w14:paraId="7EA66A59" w14:textId="77777777" w:rsidTr="009C4B19">
        <w:tc>
          <w:tcPr>
            <w:tcW w:w="14400" w:type="dxa"/>
          </w:tcPr>
          <w:p w14:paraId="385DCBE8" w14:textId="77777777" w:rsidR="009C4B19" w:rsidRPr="000B76AB" w:rsidRDefault="009C4B19" w:rsidP="00E872DB">
            <w:pPr>
              <w:contextualSpacing/>
              <w:rPr>
                <w:rFonts w:ascii="Lucida Sans" w:hAnsi="Lucida Sans"/>
                <w:i/>
                <w:sz w:val="20"/>
                <w:szCs w:val="20"/>
              </w:rPr>
            </w:pPr>
            <w:r>
              <w:rPr>
                <w:rFonts w:ascii="Lucida Sans" w:hAnsi="Lucida Sans"/>
                <w:sz w:val="20"/>
                <w:szCs w:val="20"/>
              </w:rPr>
              <w:t>About this Resource:</w:t>
            </w:r>
          </w:p>
          <w:p w14:paraId="0164448C" w14:textId="085E9BE9" w:rsidR="009C4B19" w:rsidRPr="000C5E90" w:rsidRDefault="00D9327A"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08B01D2C" w14:textId="77777777" w:rsidR="009C4B19" w:rsidRPr="00B33B90" w:rsidRDefault="009C4B19" w:rsidP="00F85476">
      <w:pPr>
        <w:spacing w:after="0"/>
        <w:contextualSpacing/>
        <w:rPr>
          <w:rFonts w:ascii="Lucida Sans" w:hAnsi="Lucida Sans"/>
          <w:sz w:val="20"/>
          <w:szCs w:val="20"/>
          <w:u w:val="single"/>
        </w:rPr>
      </w:pPr>
    </w:p>
    <w:tbl>
      <w:tblPr>
        <w:tblStyle w:val="TableGrid"/>
        <w:tblW w:w="14400" w:type="dxa"/>
        <w:tblInd w:w="103" w:type="dxa"/>
        <w:tblLayout w:type="fixed"/>
        <w:tblLook w:val="04A0" w:firstRow="1" w:lastRow="0" w:firstColumn="1" w:lastColumn="0" w:noHBand="0" w:noVBand="1"/>
      </w:tblPr>
      <w:tblGrid>
        <w:gridCol w:w="4410"/>
        <w:gridCol w:w="9990"/>
      </w:tblGrid>
      <w:tr w:rsidR="008E5118" w:rsidRPr="00B33B90" w14:paraId="0DD200B4" w14:textId="77777777" w:rsidTr="009C4B19">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A06E74">
        <w:trPr>
          <w:trHeight w:val="1142"/>
        </w:trPr>
        <w:tc>
          <w:tcPr>
            <w:tcW w:w="4410" w:type="dxa"/>
            <w:tcBorders>
              <w:top w:val="single" w:sz="4" w:space="0" w:color="auto"/>
            </w:tcBorders>
            <w:shd w:val="clear" w:color="auto" w:fill="F2F2F2" w:themeFill="background1" w:themeFillShade="F2"/>
          </w:tcPr>
          <w:p w14:paraId="14D97734" w14:textId="158B9107" w:rsidR="003024BA" w:rsidRDefault="003024BA" w:rsidP="000D6B45">
            <w:pPr>
              <w:rPr>
                <w:rFonts w:ascii="Lucida Sans" w:hAnsi="Lucida Sans"/>
                <w:sz w:val="22"/>
                <w:szCs w:val="22"/>
              </w:rPr>
            </w:pPr>
            <w:r w:rsidRPr="00B33B90">
              <w:rPr>
                <w:rFonts w:ascii="Lucida Sans" w:hAnsi="Lucida Sans"/>
                <w:sz w:val="22"/>
                <w:szCs w:val="22"/>
              </w:rPr>
              <w:t>Read Aloud</w:t>
            </w:r>
            <w:r w:rsidR="00F85476">
              <w:rPr>
                <w:rFonts w:ascii="Lucida Sans" w:hAnsi="Lucida Sans"/>
                <w:sz w:val="22"/>
                <w:szCs w:val="22"/>
              </w:rPr>
              <w:t>:</w:t>
            </w:r>
          </w:p>
          <w:p w14:paraId="12AB894B" w14:textId="0459CB5E" w:rsidR="00F85476" w:rsidRDefault="00F85476" w:rsidP="000D6B45">
            <w:pPr>
              <w:rPr>
                <w:rFonts w:ascii="Lucida Sans" w:hAnsi="Lucida Sans"/>
                <w:sz w:val="22"/>
                <w:szCs w:val="22"/>
              </w:rPr>
            </w:pPr>
            <w:r>
              <w:rPr>
                <w:rFonts w:ascii="Lucida Sans" w:hAnsi="Lucida Sans"/>
                <w:sz w:val="22"/>
                <w:szCs w:val="22"/>
              </w:rPr>
              <w:t>Two Bobbies</w:t>
            </w:r>
          </w:p>
          <w:p w14:paraId="03DB77B2" w14:textId="77777777" w:rsidR="00F85476" w:rsidRPr="00B33B90" w:rsidRDefault="00F85476" w:rsidP="000D6B45">
            <w:pPr>
              <w:rPr>
                <w:rFonts w:ascii="Lucida Sans" w:hAnsi="Lucida Sans"/>
                <w:sz w:val="22"/>
                <w:szCs w:val="22"/>
              </w:rPr>
            </w:pPr>
          </w:p>
          <w:p w14:paraId="30616241" w14:textId="68A47774" w:rsidR="00A17071" w:rsidRPr="00F85476" w:rsidRDefault="008C651F" w:rsidP="00C250E8">
            <w:pPr>
              <w:rPr>
                <w:rFonts w:ascii="Lucida Sans" w:hAnsi="Lucida Sans"/>
                <w:sz w:val="20"/>
                <w:szCs w:val="20"/>
              </w:rPr>
            </w:pPr>
            <w:hyperlink r:id="rId8" w:history="1">
              <w:r w:rsidR="00F85476" w:rsidRPr="00F85476">
                <w:rPr>
                  <w:rStyle w:val="Hyperlink"/>
                  <w:rFonts w:ascii="Lucida Sans" w:hAnsi="Lucida Sans"/>
                  <w:sz w:val="20"/>
                  <w:szCs w:val="20"/>
                </w:rPr>
                <w:t>http://achievethecore.org/page/2544/two-bobbies</w:t>
              </w:r>
            </w:hyperlink>
            <w:r w:rsidR="00F85476" w:rsidRPr="00F85476">
              <w:rPr>
                <w:rFonts w:ascii="Lucida Sans" w:hAnsi="Lucida Sans"/>
                <w:sz w:val="20"/>
                <w:szCs w:val="20"/>
              </w:rPr>
              <w:t xml:space="preserve"> </w:t>
            </w:r>
          </w:p>
        </w:tc>
        <w:tc>
          <w:tcPr>
            <w:tcW w:w="9990" w:type="dxa"/>
            <w:shd w:val="clear" w:color="auto" w:fill="F2F2F2" w:themeFill="background1" w:themeFillShade="F2"/>
          </w:tcPr>
          <w:p w14:paraId="23408567" w14:textId="77777777" w:rsidR="00A11FD5" w:rsidRPr="00F85476" w:rsidRDefault="00727AC2" w:rsidP="00727AC2">
            <w:pPr>
              <w:rPr>
                <w:rFonts w:ascii="Lucida Sans" w:hAnsi="Lucida Sans"/>
                <w:b/>
                <w:sz w:val="22"/>
                <w:szCs w:val="22"/>
              </w:rPr>
            </w:pPr>
            <w:r w:rsidRPr="00F85476">
              <w:rPr>
                <w:rFonts w:ascii="Lucida Sans" w:hAnsi="Lucida Sans"/>
                <w:b/>
                <w:sz w:val="22"/>
                <w:szCs w:val="22"/>
              </w:rPr>
              <w:t>Synopsis of Text:</w:t>
            </w:r>
          </w:p>
          <w:p w14:paraId="2917CDCD" w14:textId="2B336171" w:rsidR="00D256E5" w:rsidRPr="00F85476" w:rsidRDefault="00D256E5" w:rsidP="00D256E5">
            <w:pPr>
              <w:rPr>
                <w:rFonts w:ascii="Lucida Sans" w:hAnsi="Lucida Sans"/>
                <w:sz w:val="20"/>
                <w:szCs w:val="20"/>
              </w:rPr>
            </w:pPr>
            <w:r w:rsidRPr="00F85476">
              <w:rPr>
                <w:rFonts w:ascii="Lucida Sans" w:hAnsi="Lucida Sans"/>
                <w:sz w:val="20"/>
                <w:szCs w:val="20"/>
              </w:rPr>
              <w:t xml:space="preserve">This picture book is based on a true story of two animals in New Orleans who were left by their owners during Hurricane Katrina. A dog named Bobbi and his friend, </w:t>
            </w:r>
            <w:r w:rsidR="00E43F1A" w:rsidRPr="00F85476">
              <w:rPr>
                <w:rFonts w:ascii="Lucida Sans" w:hAnsi="Lucida Sans"/>
                <w:sz w:val="20"/>
                <w:szCs w:val="20"/>
              </w:rPr>
              <w:t xml:space="preserve">a blind cat named </w:t>
            </w:r>
            <w:r w:rsidRPr="00F85476">
              <w:rPr>
                <w:rFonts w:ascii="Lucida Sans" w:hAnsi="Lucida Sans"/>
                <w:sz w:val="20"/>
                <w:szCs w:val="20"/>
              </w:rPr>
              <w:t>Bob Cat</w:t>
            </w:r>
            <w:r w:rsidR="00E43F1A" w:rsidRPr="00F85476">
              <w:rPr>
                <w:rFonts w:ascii="Lucida Sans" w:hAnsi="Lucida Sans"/>
                <w:sz w:val="20"/>
                <w:szCs w:val="20"/>
              </w:rPr>
              <w:t>,</w:t>
            </w:r>
            <w:r w:rsidRPr="00F85476">
              <w:rPr>
                <w:rFonts w:ascii="Lucida Sans" w:hAnsi="Lucida Sans"/>
                <w:sz w:val="20"/>
                <w:szCs w:val="20"/>
              </w:rPr>
              <w:t xml:space="preserve"> met danger and hardship before being rescued and adopted. The animals relied on each other and </w:t>
            </w:r>
            <w:r w:rsidR="006D4912">
              <w:rPr>
                <w:rFonts w:ascii="Lucida Sans" w:hAnsi="Lucida Sans"/>
                <w:sz w:val="20"/>
                <w:szCs w:val="20"/>
              </w:rPr>
              <w:t xml:space="preserve">on </w:t>
            </w:r>
            <w:r w:rsidRPr="00F85476">
              <w:rPr>
                <w:rFonts w:ascii="Lucida Sans" w:hAnsi="Lucida Sans"/>
                <w:sz w:val="20"/>
                <w:szCs w:val="20"/>
              </w:rPr>
              <w:t>the kindness of volunteers to survive the trauma and eventually find a new home.</w:t>
            </w:r>
          </w:p>
          <w:p w14:paraId="267DFBF1" w14:textId="2462F2A8" w:rsidR="00C250E8" w:rsidRPr="00B33B90" w:rsidRDefault="00C250E8" w:rsidP="00A17071">
            <w:pPr>
              <w:spacing w:after="100" w:afterAutospacing="1" w:line="360" w:lineRule="auto"/>
              <w:ind w:left="720"/>
              <w:rPr>
                <w:rFonts w:ascii="Lucida Sans" w:hAnsi="Lucida Sans"/>
                <w:sz w:val="22"/>
                <w:szCs w:val="22"/>
              </w:rPr>
            </w:pPr>
          </w:p>
        </w:tc>
      </w:tr>
      <w:tr w:rsidR="00727AC2" w:rsidRPr="00B33B90" w14:paraId="177ACD21" w14:textId="77777777" w:rsidTr="009C4B19">
        <w:trPr>
          <w:trHeight w:val="1007"/>
        </w:trPr>
        <w:tc>
          <w:tcPr>
            <w:tcW w:w="4410" w:type="dxa"/>
            <w:tcBorders>
              <w:top w:val="single" w:sz="4" w:space="0" w:color="auto"/>
              <w:bottom w:val="single" w:sz="4" w:space="0" w:color="auto"/>
            </w:tcBorders>
          </w:tcPr>
          <w:p w14:paraId="5CC8B50E" w14:textId="35C7CF46" w:rsidR="00727AC2" w:rsidRPr="00B33B90" w:rsidRDefault="004B1DED" w:rsidP="00727AC2">
            <w:pPr>
              <w:rPr>
                <w:rFonts w:ascii="Lucida Sans" w:hAnsi="Lucida Sans"/>
                <w:sz w:val="22"/>
                <w:szCs w:val="22"/>
              </w:rPr>
            </w:pPr>
            <w:r>
              <w:rPr>
                <w:rFonts w:ascii="Lucida Sans" w:hAnsi="Lucida Sans"/>
                <w:sz w:val="22"/>
                <w:szCs w:val="22"/>
              </w:rPr>
              <w:t>Related Text 1</w:t>
            </w:r>
            <w:r w:rsidR="00727AC2" w:rsidRPr="00B33B90">
              <w:rPr>
                <w:rFonts w:ascii="Lucida Sans" w:hAnsi="Lucida Sans"/>
                <w:sz w:val="22"/>
                <w:szCs w:val="22"/>
              </w:rPr>
              <w:t>:</w:t>
            </w:r>
          </w:p>
          <w:p w14:paraId="517C2F28" w14:textId="77777777" w:rsidR="00727AC2" w:rsidRDefault="00277C2E" w:rsidP="00727AC2">
            <w:pPr>
              <w:rPr>
                <w:rFonts w:ascii="Lucida Sans" w:hAnsi="Lucida Sans"/>
                <w:sz w:val="22"/>
                <w:szCs w:val="22"/>
              </w:rPr>
            </w:pPr>
            <w:r w:rsidRPr="00F85476">
              <w:rPr>
                <w:rFonts w:ascii="Lucida Sans" w:hAnsi="Lucida Sans"/>
                <w:sz w:val="22"/>
                <w:szCs w:val="22"/>
              </w:rPr>
              <w:t>Shelter Pets Are Best</w:t>
            </w:r>
          </w:p>
          <w:p w14:paraId="77697DDE" w14:textId="77777777" w:rsidR="00F85476" w:rsidRPr="00F85476" w:rsidRDefault="00F85476" w:rsidP="00727AC2">
            <w:pPr>
              <w:rPr>
                <w:rFonts w:ascii="Lucida Sans" w:hAnsi="Lucida Sans"/>
                <w:sz w:val="22"/>
                <w:szCs w:val="22"/>
              </w:rPr>
            </w:pPr>
          </w:p>
          <w:p w14:paraId="76FB0FE5" w14:textId="77777777" w:rsidR="00277C2E" w:rsidRDefault="008C651F" w:rsidP="00277C2E">
            <w:pPr>
              <w:rPr>
                <w:rFonts w:ascii="Lucida Sans" w:hAnsi="Lucida Sans"/>
                <w:sz w:val="20"/>
                <w:szCs w:val="20"/>
                <w:u w:val="single"/>
              </w:rPr>
            </w:pPr>
            <w:hyperlink r:id="rId9" w:history="1">
              <w:r w:rsidR="00277C2E" w:rsidRPr="008A2CBE">
                <w:rPr>
                  <w:rStyle w:val="Hyperlink"/>
                  <w:rFonts w:ascii="Lucida Sans" w:hAnsi="Lucida Sans"/>
                  <w:sz w:val="20"/>
                  <w:szCs w:val="20"/>
                </w:rPr>
                <w:t>https://www.raz-plus.com/books/leveled-books/book/?id=1402&amp;lang=English</w:t>
              </w:r>
            </w:hyperlink>
          </w:p>
          <w:p w14:paraId="5C9191F3" w14:textId="77777777" w:rsidR="00277C2E" w:rsidRDefault="00277C2E" w:rsidP="00727AC2">
            <w:pPr>
              <w:rPr>
                <w:rFonts w:ascii="Lucida Sans" w:hAnsi="Lucida Sans"/>
                <w:sz w:val="22"/>
                <w:szCs w:val="22"/>
              </w:rPr>
            </w:pPr>
          </w:p>
          <w:p w14:paraId="4F5D2D72" w14:textId="0ACF65AC" w:rsidR="00F85476" w:rsidRPr="00B33B90" w:rsidRDefault="00F85476" w:rsidP="00727AC2">
            <w:pPr>
              <w:rPr>
                <w:rFonts w:ascii="Lucida Sans" w:hAnsi="Lucida Sans"/>
                <w:sz w:val="22"/>
                <w:szCs w:val="22"/>
              </w:rPr>
            </w:pPr>
          </w:p>
        </w:tc>
        <w:tc>
          <w:tcPr>
            <w:tcW w:w="9990" w:type="dxa"/>
          </w:tcPr>
          <w:p w14:paraId="12D9AF66" w14:textId="6338DFCF" w:rsidR="00727AC2" w:rsidRPr="00F85476" w:rsidRDefault="00727AC2" w:rsidP="00727AC2">
            <w:pPr>
              <w:rPr>
                <w:rFonts w:ascii="Lucida Sans" w:hAnsi="Lucida Sans"/>
                <w:b/>
                <w:sz w:val="22"/>
                <w:szCs w:val="22"/>
              </w:rPr>
            </w:pPr>
            <w:r w:rsidRPr="00F85476">
              <w:rPr>
                <w:rFonts w:ascii="Lucida Sans" w:hAnsi="Lucida Sans"/>
                <w:b/>
                <w:sz w:val="22"/>
                <w:szCs w:val="22"/>
              </w:rPr>
              <w:t>Synopsis, highlighting related learning</w:t>
            </w:r>
            <w:r w:rsidR="00CF2BF7" w:rsidRPr="00F85476">
              <w:rPr>
                <w:rFonts w:ascii="Lucida Sans" w:hAnsi="Lucida Sans"/>
                <w:b/>
                <w:sz w:val="22"/>
                <w:szCs w:val="22"/>
              </w:rPr>
              <w:t>:</w:t>
            </w:r>
          </w:p>
          <w:p w14:paraId="44A560AE" w14:textId="6BD9A076" w:rsidR="00CD049F" w:rsidRPr="00F85476" w:rsidRDefault="005B01A8" w:rsidP="00727AC2">
            <w:pPr>
              <w:rPr>
                <w:rFonts w:ascii="Lucida Sans" w:hAnsi="Lucida Sans"/>
                <w:sz w:val="20"/>
                <w:szCs w:val="20"/>
              </w:rPr>
            </w:pPr>
            <w:r w:rsidRPr="00F85476">
              <w:rPr>
                <w:rFonts w:ascii="Lucida Sans" w:hAnsi="Lucida Sans"/>
                <w:sz w:val="20"/>
                <w:szCs w:val="20"/>
              </w:rPr>
              <w:t xml:space="preserve">This text explains what pet shelters are and why they are good place to find a pet. In </w:t>
            </w:r>
            <w:r w:rsidRPr="00F85476">
              <w:rPr>
                <w:rFonts w:ascii="Lucida Sans" w:hAnsi="Lucida Sans"/>
                <w:i/>
                <w:sz w:val="20"/>
                <w:szCs w:val="20"/>
              </w:rPr>
              <w:t>Two Bobbies</w:t>
            </w:r>
            <w:r w:rsidR="006D4912">
              <w:rPr>
                <w:rFonts w:ascii="Lucida Sans" w:hAnsi="Lucida Sans"/>
                <w:sz w:val="20"/>
                <w:szCs w:val="20"/>
              </w:rPr>
              <w:t>,</w:t>
            </w:r>
            <w:r w:rsidRPr="00F85476">
              <w:rPr>
                <w:rFonts w:ascii="Lucida Sans" w:hAnsi="Lucida Sans"/>
                <w:sz w:val="20"/>
                <w:szCs w:val="20"/>
              </w:rPr>
              <w:t xml:space="preserve"> the animals were adopted from a pet shelter. </w:t>
            </w:r>
          </w:p>
        </w:tc>
      </w:tr>
      <w:tr w:rsidR="00727AC2" w:rsidRPr="00B33B90" w14:paraId="13CB8A7A" w14:textId="77777777" w:rsidTr="009C4B19">
        <w:trPr>
          <w:trHeight w:val="1007"/>
        </w:trPr>
        <w:tc>
          <w:tcPr>
            <w:tcW w:w="4410" w:type="dxa"/>
            <w:tcBorders>
              <w:top w:val="single" w:sz="4" w:space="0" w:color="auto"/>
            </w:tcBorders>
          </w:tcPr>
          <w:p w14:paraId="7FDB2FE2" w14:textId="16DA3A22" w:rsidR="00727AC2" w:rsidRPr="00B33B90" w:rsidRDefault="004B1DED" w:rsidP="00727AC2">
            <w:pPr>
              <w:rPr>
                <w:rFonts w:ascii="Lucida Sans" w:hAnsi="Lucida Sans"/>
                <w:sz w:val="22"/>
                <w:szCs w:val="22"/>
              </w:rPr>
            </w:pPr>
            <w:r>
              <w:rPr>
                <w:rFonts w:ascii="Lucida Sans" w:hAnsi="Lucida Sans"/>
                <w:sz w:val="22"/>
                <w:szCs w:val="22"/>
              </w:rPr>
              <w:t>Related Text 2</w:t>
            </w:r>
            <w:r w:rsidR="00727AC2" w:rsidRPr="00B33B90">
              <w:rPr>
                <w:rFonts w:ascii="Lucida Sans" w:hAnsi="Lucida Sans"/>
                <w:sz w:val="22"/>
                <w:szCs w:val="22"/>
              </w:rPr>
              <w:t>:</w:t>
            </w:r>
          </w:p>
          <w:p w14:paraId="58E1FE50" w14:textId="40108BDB" w:rsidR="00AD34B7" w:rsidRDefault="00F85476" w:rsidP="00AD34B7">
            <w:pPr>
              <w:rPr>
                <w:rFonts w:ascii="Lucida Sans" w:hAnsi="Lucida Sans"/>
                <w:sz w:val="22"/>
                <w:szCs w:val="22"/>
              </w:rPr>
            </w:pPr>
            <w:r w:rsidRPr="00F85476">
              <w:rPr>
                <w:rFonts w:ascii="Lucida Sans" w:hAnsi="Lucida Sans"/>
                <w:sz w:val="22"/>
                <w:szCs w:val="22"/>
              </w:rPr>
              <w:t>Dream Jobs: Animal Adoption A</w:t>
            </w:r>
            <w:r w:rsidR="00071992" w:rsidRPr="00F85476">
              <w:rPr>
                <w:rFonts w:ascii="Lucida Sans" w:hAnsi="Lucida Sans"/>
                <w:sz w:val="22"/>
                <w:szCs w:val="22"/>
              </w:rPr>
              <w:t>gent</w:t>
            </w:r>
          </w:p>
          <w:p w14:paraId="55D22261" w14:textId="77777777" w:rsidR="00F85476" w:rsidRPr="00F85476" w:rsidRDefault="00F85476" w:rsidP="00AD34B7">
            <w:pPr>
              <w:rPr>
                <w:rFonts w:ascii="Lucida Sans" w:hAnsi="Lucida Sans"/>
                <w:sz w:val="22"/>
                <w:szCs w:val="22"/>
              </w:rPr>
            </w:pPr>
          </w:p>
          <w:p w14:paraId="63493F05" w14:textId="77A6F41A" w:rsidR="00CD049F" w:rsidRPr="00F85476" w:rsidRDefault="008C651F" w:rsidP="00727AC2">
            <w:pPr>
              <w:rPr>
                <w:rFonts w:ascii="Lucida Sans" w:hAnsi="Lucida Sans"/>
                <w:sz w:val="20"/>
                <w:szCs w:val="20"/>
              </w:rPr>
            </w:pPr>
            <w:hyperlink r:id="rId10" w:history="1">
              <w:r w:rsidR="00F85476" w:rsidRPr="00F85476">
                <w:rPr>
                  <w:rStyle w:val="Hyperlink"/>
                  <w:rFonts w:ascii="Lucida Sans" w:hAnsi="Lucida Sans"/>
                  <w:sz w:val="20"/>
                  <w:szCs w:val="20"/>
                </w:rPr>
                <w:t>https://newsela.com/articles/dream-job-animal-adoption-agent/id/22856/</w:t>
              </w:r>
            </w:hyperlink>
            <w:r w:rsidR="00F85476" w:rsidRPr="00F85476">
              <w:rPr>
                <w:rFonts w:ascii="Lucida Sans" w:hAnsi="Lucida Sans"/>
                <w:sz w:val="20"/>
                <w:szCs w:val="20"/>
              </w:rPr>
              <w:t xml:space="preserve"> </w:t>
            </w:r>
          </w:p>
          <w:p w14:paraId="5798FD2E" w14:textId="77777777" w:rsidR="00CD049F" w:rsidRDefault="00CD049F" w:rsidP="00727AC2">
            <w:pPr>
              <w:rPr>
                <w:rFonts w:ascii="Lucida Sans" w:hAnsi="Lucida Sans"/>
                <w:sz w:val="22"/>
                <w:szCs w:val="22"/>
              </w:rPr>
            </w:pPr>
          </w:p>
          <w:p w14:paraId="4090152D" w14:textId="5F8DF051" w:rsidR="00F85476" w:rsidRPr="00B33B90" w:rsidRDefault="00F85476" w:rsidP="00727AC2">
            <w:pPr>
              <w:rPr>
                <w:rFonts w:ascii="Lucida Sans" w:hAnsi="Lucida Sans"/>
                <w:sz w:val="22"/>
                <w:szCs w:val="22"/>
              </w:rPr>
            </w:pPr>
          </w:p>
        </w:tc>
        <w:tc>
          <w:tcPr>
            <w:tcW w:w="9990" w:type="dxa"/>
          </w:tcPr>
          <w:p w14:paraId="34FDD92C" w14:textId="17EEEA35" w:rsidR="00727AC2" w:rsidRPr="00F85476" w:rsidRDefault="00727AC2" w:rsidP="00727AC2">
            <w:pPr>
              <w:rPr>
                <w:rFonts w:ascii="Lucida Sans" w:hAnsi="Lucida Sans"/>
                <w:b/>
                <w:sz w:val="22"/>
                <w:szCs w:val="22"/>
              </w:rPr>
            </w:pPr>
            <w:r w:rsidRPr="00F85476">
              <w:rPr>
                <w:rFonts w:ascii="Lucida Sans" w:hAnsi="Lucida Sans"/>
                <w:b/>
                <w:sz w:val="22"/>
                <w:szCs w:val="22"/>
              </w:rPr>
              <w:t>Synopsis, highlighting related learning</w:t>
            </w:r>
            <w:r w:rsidR="00CF2BF7" w:rsidRPr="00F85476">
              <w:rPr>
                <w:rFonts w:ascii="Lucida Sans" w:hAnsi="Lucida Sans"/>
                <w:b/>
                <w:sz w:val="22"/>
                <w:szCs w:val="22"/>
              </w:rPr>
              <w:t>:</w:t>
            </w:r>
          </w:p>
          <w:p w14:paraId="72892E8B" w14:textId="16EDB958" w:rsidR="00727AC2" w:rsidRPr="00F85476" w:rsidRDefault="00AD34B7" w:rsidP="00727AC2">
            <w:pPr>
              <w:rPr>
                <w:rFonts w:ascii="Lucida Sans" w:hAnsi="Lucida Sans"/>
                <w:sz w:val="20"/>
                <w:szCs w:val="20"/>
              </w:rPr>
            </w:pPr>
            <w:r w:rsidRPr="00F85476">
              <w:rPr>
                <w:rFonts w:ascii="Lucida Sans" w:hAnsi="Lucida Sans"/>
                <w:sz w:val="20"/>
                <w:szCs w:val="20"/>
              </w:rPr>
              <w:t xml:space="preserve">This </w:t>
            </w:r>
            <w:r w:rsidR="00786314" w:rsidRPr="00F85476">
              <w:rPr>
                <w:rFonts w:ascii="Lucida Sans" w:hAnsi="Lucida Sans"/>
                <w:sz w:val="20"/>
                <w:szCs w:val="20"/>
              </w:rPr>
              <w:t>article explains what an animal adoption agent does.</w:t>
            </w:r>
            <w:r w:rsidR="00695A25" w:rsidRPr="00F85476">
              <w:rPr>
                <w:rFonts w:ascii="Lucida Sans" w:hAnsi="Lucida Sans"/>
                <w:sz w:val="20"/>
                <w:szCs w:val="20"/>
              </w:rPr>
              <w:t xml:space="preserve"> This is a person who helps animals in a shelter find a home. In </w:t>
            </w:r>
            <w:r w:rsidR="00695A25" w:rsidRPr="00F85476">
              <w:rPr>
                <w:rFonts w:ascii="Lucida Sans" w:hAnsi="Lucida Sans"/>
                <w:i/>
                <w:sz w:val="20"/>
                <w:szCs w:val="20"/>
              </w:rPr>
              <w:t>Two Bobbies</w:t>
            </w:r>
            <w:r w:rsidR="006D4912">
              <w:rPr>
                <w:rFonts w:ascii="Lucida Sans" w:hAnsi="Lucida Sans"/>
                <w:sz w:val="20"/>
                <w:szCs w:val="20"/>
              </w:rPr>
              <w:t>,</w:t>
            </w:r>
            <w:r w:rsidR="00695A25" w:rsidRPr="00F85476">
              <w:rPr>
                <w:rFonts w:ascii="Lucida Sans" w:hAnsi="Lucida Sans"/>
                <w:sz w:val="20"/>
                <w:szCs w:val="20"/>
              </w:rPr>
              <w:t xml:space="preserve"> many people helped the animals find a permanent home. </w:t>
            </w:r>
            <w:r w:rsidR="00786314" w:rsidRPr="00F85476">
              <w:rPr>
                <w:rFonts w:ascii="Lucida Sans" w:hAnsi="Lucida Sans"/>
                <w:sz w:val="20"/>
                <w:szCs w:val="20"/>
              </w:rPr>
              <w:t xml:space="preserve"> </w:t>
            </w:r>
          </w:p>
        </w:tc>
      </w:tr>
    </w:tbl>
    <w:p w14:paraId="3680C672" w14:textId="77777777" w:rsidR="00FD64EE" w:rsidRDefault="00FD64EE">
      <w:pPr>
        <w:rPr>
          <w:rFonts w:ascii="Lucida Sans" w:hAnsi="Lucida Sans"/>
        </w:rPr>
      </w:pPr>
    </w:p>
    <w:p w14:paraId="6AE1C385" w14:textId="77777777" w:rsidR="00F85476" w:rsidRDefault="00F85476">
      <w:pPr>
        <w:rPr>
          <w:rFonts w:ascii="Lucida Sans" w:hAnsi="Lucida Sans"/>
        </w:rPr>
      </w:pPr>
    </w:p>
    <w:p w14:paraId="4CF4D50F" w14:textId="77777777" w:rsidR="004B1DED" w:rsidRDefault="004B1DED">
      <w:pPr>
        <w:rPr>
          <w:rFonts w:ascii="Lucida Sans" w:hAnsi="Lucida Sans"/>
        </w:rPr>
      </w:pPr>
    </w:p>
    <w:p w14:paraId="679E8ED1" w14:textId="77777777" w:rsidR="004B1DED" w:rsidRDefault="004B1DED">
      <w:pPr>
        <w:rPr>
          <w:rFonts w:ascii="Lucida Sans" w:hAnsi="Lucida Sans"/>
        </w:rPr>
      </w:pPr>
    </w:p>
    <w:p w14:paraId="48D9D71F" w14:textId="77777777" w:rsidR="004B1DED" w:rsidRDefault="004B1DED">
      <w:pPr>
        <w:rPr>
          <w:rFonts w:ascii="Lucida Sans" w:hAnsi="Lucida Sans"/>
        </w:rPr>
      </w:pPr>
    </w:p>
    <w:p w14:paraId="6DE9798B" w14:textId="77777777" w:rsidR="00F85476" w:rsidRPr="00B33B90" w:rsidRDefault="00F85476" w:rsidP="00F85476">
      <w:pPr>
        <w:spacing w:after="0" w:line="240" w:lineRule="auto"/>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F85476">
        <w:trPr>
          <w:trHeight w:val="432"/>
        </w:trPr>
        <w:tc>
          <w:tcPr>
            <w:tcW w:w="14400" w:type="dxa"/>
            <w:gridSpan w:val="2"/>
            <w:shd w:val="clear" w:color="auto" w:fill="22A469"/>
            <w:vAlign w:val="center"/>
          </w:tcPr>
          <w:p w14:paraId="2C3532D0" w14:textId="23943E9E" w:rsidR="00727AC2" w:rsidRPr="00B33B90" w:rsidRDefault="00727AC2" w:rsidP="00F85476">
            <w:pPr>
              <w:jc w:val="center"/>
              <w:rPr>
                <w:rFonts w:ascii="Lucida Sans" w:hAnsi="Lucida Sans"/>
                <w:b/>
              </w:rPr>
            </w:pPr>
            <w:r w:rsidRPr="00B33B90">
              <w:rPr>
                <w:rFonts w:ascii="Lucida Sans" w:hAnsi="Lucida Sans"/>
                <w:b/>
              </w:rPr>
              <w:t>Optional Supporting Resources</w:t>
            </w:r>
          </w:p>
        </w:tc>
      </w:tr>
      <w:tr w:rsidR="00727AC2" w:rsidRPr="00B33B90" w14:paraId="171901A7" w14:textId="77777777" w:rsidTr="00F85476">
        <w:trPr>
          <w:trHeight w:val="1340"/>
        </w:trPr>
        <w:tc>
          <w:tcPr>
            <w:tcW w:w="4410" w:type="dxa"/>
          </w:tcPr>
          <w:p w14:paraId="50F5FE87" w14:textId="2BD1EB18" w:rsidR="00EB00E5" w:rsidRDefault="00EB00E5">
            <w:pPr>
              <w:rPr>
                <w:rFonts w:ascii="Lucida Sans" w:hAnsi="Lucida Sans"/>
                <w:sz w:val="22"/>
                <w:szCs w:val="22"/>
              </w:rPr>
            </w:pPr>
            <w:r>
              <w:rPr>
                <w:rFonts w:ascii="Lucida Sans" w:hAnsi="Lucida Sans"/>
                <w:sz w:val="22"/>
                <w:szCs w:val="22"/>
              </w:rPr>
              <w:t>Animal Storm Squad Sneak Peak</w:t>
            </w:r>
          </w:p>
          <w:p w14:paraId="333FD856" w14:textId="77777777" w:rsidR="00F85476" w:rsidRDefault="00F85476">
            <w:pPr>
              <w:rPr>
                <w:rFonts w:ascii="Lucida Sans" w:hAnsi="Lucida Sans"/>
                <w:sz w:val="22"/>
                <w:szCs w:val="22"/>
              </w:rPr>
            </w:pPr>
          </w:p>
          <w:p w14:paraId="47E49DC3" w14:textId="05CE139A" w:rsidR="00EE0FE1" w:rsidRPr="00F85476" w:rsidRDefault="008C651F" w:rsidP="001F2C6D">
            <w:pPr>
              <w:rPr>
                <w:rFonts w:ascii="Lucida Sans" w:hAnsi="Lucida Sans"/>
                <w:sz w:val="20"/>
                <w:szCs w:val="20"/>
                <w:u w:val="single"/>
              </w:rPr>
            </w:pPr>
            <w:hyperlink r:id="rId11" w:history="1">
              <w:r w:rsidR="00345A01" w:rsidRPr="008A2CBE">
                <w:rPr>
                  <w:rStyle w:val="Hyperlink"/>
                  <w:rFonts w:ascii="Lucida Sans" w:hAnsi="Lucida Sans"/>
                  <w:sz w:val="20"/>
                  <w:szCs w:val="20"/>
                </w:rPr>
                <w:t>http://channel.nationalgeographic.com/wild/animal-storm-squad/videos/animal-storm-squad-sneak-peek/</w:t>
              </w:r>
            </w:hyperlink>
          </w:p>
        </w:tc>
        <w:tc>
          <w:tcPr>
            <w:tcW w:w="9990" w:type="dxa"/>
          </w:tcPr>
          <w:p w14:paraId="6FDAE769" w14:textId="0E4816B0" w:rsidR="00727AC2" w:rsidRPr="00F85476" w:rsidRDefault="00727AC2">
            <w:pPr>
              <w:rPr>
                <w:rFonts w:ascii="Lucida Sans" w:hAnsi="Lucida Sans"/>
                <w:b/>
                <w:sz w:val="22"/>
                <w:szCs w:val="22"/>
              </w:rPr>
            </w:pPr>
            <w:r w:rsidRPr="00F85476">
              <w:rPr>
                <w:rFonts w:ascii="Lucida Sans" w:hAnsi="Lucida Sans"/>
                <w:b/>
                <w:sz w:val="22"/>
                <w:szCs w:val="22"/>
              </w:rPr>
              <w:t>Description/rationale for inclusion</w:t>
            </w:r>
            <w:r w:rsidR="00B8210F" w:rsidRPr="00F85476">
              <w:rPr>
                <w:rFonts w:ascii="Lucida Sans" w:hAnsi="Lucida Sans"/>
                <w:b/>
                <w:sz w:val="22"/>
                <w:szCs w:val="22"/>
              </w:rPr>
              <w:t>:</w:t>
            </w:r>
          </w:p>
          <w:p w14:paraId="19D829E4" w14:textId="7E9B1202" w:rsidR="002042EE" w:rsidRPr="00F85476" w:rsidRDefault="00EB2B55" w:rsidP="002042EE">
            <w:pPr>
              <w:rPr>
                <w:rFonts w:ascii="Lucida Sans" w:hAnsi="Lucida Sans"/>
                <w:sz w:val="20"/>
                <w:szCs w:val="20"/>
              </w:rPr>
            </w:pPr>
            <w:r w:rsidRPr="00F85476">
              <w:rPr>
                <w:rFonts w:ascii="Lucida Sans" w:hAnsi="Lucida Sans"/>
                <w:sz w:val="20"/>
                <w:szCs w:val="20"/>
              </w:rPr>
              <w:t xml:space="preserve">This video shows a team of people that rescue animals in a natural disaster. </w:t>
            </w:r>
            <w:r w:rsidR="0057701D" w:rsidRPr="00F85476">
              <w:rPr>
                <w:rFonts w:ascii="Lucida Sans" w:hAnsi="Lucida Sans"/>
                <w:sz w:val="20"/>
                <w:szCs w:val="20"/>
              </w:rPr>
              <w:t xml:space="preserve">If you want a clip of them rescuing specific animals, </w:t>
            </w:r>
            <w:r w:rsidR="00FC531B" w:rsidRPr="00F85476">
              <w:rPr>
                <w:rFonts w:ascii="Lucida Sans" w:hAnsi="Lucida Sans"/>
                <w:sz w:val="20"/>
                <w:szCs w:val="20"/>
              </w:rPr>
              <w:t xml:space="preserve">“The Joy Of Kittens” is </w:t>
            </w:r>
            <w:r w:rsidR="00B8210F" w:rsidRPr="00F85476">
              <w:rPr>
                <w:rFonts w:ascii="Lucida Sans" w:hAnsi="Lucida Sans"/>
                <w:sz w:val="20"/>
                <w:szCs w:val="20"/>
              </w:rPr>
              <w:t xml:space="preserve">a </w:t>
            </w:r>
            <w:r w:rsidR="00FC531B" w:rsidRPr="00F85476">
              <w:rPr>
                <w:rFonts w:ascii="Lucida Sans" w:hAnsi="Lucida Sans"/>
                <w:sz w:val="20"/>
                <w:szCs w:val="20"/>
              </w:rPr>
              <w:t>good option.</w:t>
            </w:r>
          </w:p>
          <w:p w14:paraId="2885263F" w14:textId="39D07BA1" w:rsidR="002124DF" w:rsidRPr="00F85476" w:rsidRDefault="008C651F" w:rsidP="00F85476">
            <w:pPr>
              <w:rPr>
                <w:rFonts w:ascii="Lucida Sans" w:hAnsi="Lucida Sans"/>
                <w:color w:val="0563C1" w:themeColor="hyperlink"/>
                <w:sz w:val="20"/>
                <w:szCs w:val="20"/>
                <w:u w:val="single"/>
              </w:rPr>
            </w:pPr>
            <w:hyperlink r:id="rId12" w:history="1">
              <w:r w:rsidR="00345A01" w:rsidRPr="00F85476">
                <w:rPr>
                  <w:rStyle w:val="Hyperlink"/>
                  <w:rFonts w:ascii="Lucida Sans" w:hAnsi="Lucida Sans"/>
                  <w:sz w:val="20"/>
                  <w:szCs w:val="20"/>
                </w:rPr>
                <w:t>http://channel.nationalgeographic.com/wild/animal-storm-squad/videos/the-joy-of-kittens/</w:t>
              </w:r>
            </w:hyperlink>
          </w:p>
        </w:tc>
      </w:tr>
      <w:tr w:rsidR="002042EE" w:rsidRPr="00B33B90" w14:paraId="6245B6AC" w14:textId="77777777" w:rsidTr="00F85476">
        <w:trPr>
          <w:trHeight w:val="1340"/>
        </w:trPr>
        <w:tc>
          <w:tcPr>
            <w:tcW w:w="4410" w:type="dxa"/>
          </w:tcPr>
          <w:p w14:paraId="2A1B915A" w14:textId="7FC45A96" w:rsidR="001F2C6D" w:rsidRDefault="00F85476" w:rsidP="001F2C6D">
            <w:pPr>
              <w:rPr>
                <w:rFonts w:ascii="Lucida Sans" w:hAnsi="Lucida Sans"/>
                <w:sz w:val="22"/>
                <w:szCs w:val="22"/>
              </w:rPr>
            </w:pPr>
            <w:r>
              <w:rPr>
                <w:rFonts w:ascii="Lucida Sans" w:hAnsi="Lucida Sans"/>
                <w:sz w:val="22"/>
                <w:szCs w:val="22"/>
              </w:rPr>
              <w:t>Pet Disaster Preparedness</w:t>
            </w:r>
          </w:p>
          <w:p w14:paraId="2AD43563" w14:textId="77777777" w:rsidR="00F85476" w:rsidRDefault="00F85476" w:rsidP="001F2C6D">
            <w:pPr>
              <w:rPr>
                <w:rFonts w:ascii="Lucida Sans" w:hAnsi="Lucida Sans"/>
                <w:sz w:val="22"/>
                <w:szCs w:val="22"/>
              </w:rPr>
            </w:pPr>
          </w:p>
          <w:p w14:paraId="339F8ABE" w14:textId="4DD2AA4D" w:rsidR="00F85476" w:rsidRPr="00F85476" w:rsidRDefault="008C651F">
            <w:pPr>
              <w:rPr>
                <w:rFonts w:ascii="Lucida Sans" w:hAnsi="Lucida Sans"/>
                <w:sz w:val="20"/>
                <w:szCs w:val="20"/>
              </w:rPr>
            </w:pPr>
            <w:hyperlink r:id="rId13" w:anchor="Pet-Emergency-Kit" w:history="1">
              <w:r w:rsidR="00F85476" w:rsidRPr="00F85476">
                <w:rPr>
                  <w:rStyle w:val="Hyperlink"/>
                  <w:rFonts w:ascii="Lucida Sans" w:hAnsi="Lucida Sans"/>
                  <w:sz w:val="20"/>
                  <w:szCs w:val="20"/>
                </w:rPr>
                <w:t>http://www.redcross.org/get-help/how-to-prepare-for-emergencies/pet-disaster-preparedness#Pet-Emergency-Kit</w:t>
              </w:r>
            </w:hyperlink>
            <w:r w:rsidR="00F85476" w:rsidRPr="00F85476">
              <w:rPr>
                <w:rFonts w:ascii="Lucida Sans" w:hAnsi="Lucida Sans"/>
                <w:sz w:val="20"/>
                <w:szCs w:val="20"/>
              </w:rPr>
              <w:t xml:space="preserve"> </w:t>
            </w:r>
          </w:p>
        </w:tc>
        <w:tc>
          <w:tcPr>
            <w:tcW w:w="9990" w:type="dxa"/>
          </w:tcPr>
          <w:p w14:paraId="38566D15" w14:textId="1E0EE026" w:rsidR="00E24FFE" w:rsidRPr="00F85476" w:rsidRDefault="00E24FFE" w:rsidP="00E24FFE">
            <w:pPr>
              <w:rPr>
                <w:rFonts w:ascii="Lucida Sans" w:hAnsi="Lucida Sans"/>
                <w:b/>
                <w:sz w:val="22"/>
                <w:szCs w:val="22"/>
              </w:rPr>
            </w:pPr>
            <w:r w:rsidRPr="00F85476">
              <w:rPr>
                <w:rFonts w:ascii="Lucida Sans" w:hAnsi="Lucida Sans"/>
                <w:b/>
                <w:sz w:val="22"/>
                <w:szCs w:val="22"/>
              </w:rPr>
              <w:t>Description/rationale for inclusion</w:t>
            </w:r>
            <w:r w:rsidR="00B8210F" w:rsidRPr="00F85476">
              <w:rPr>
                <w:rFonts w:ascii="Lucida Sans" w:hAnsi="Lucida Sans"/>
                <w:b/>
                <w:sz w:val="22"/>
                <w:szCs w:val="22"/>
              </w:rPr>
              <w:t>:</w:t>
            </w:r>
          </w:p>
          <w:p w14:paraId="0BF5B2D6" w14:textId="4B1B9B4E" w:rsidR="00E24FFE" w:rsidRPr="00F85476" w:rsidRDefault="005A6629" w:rsidP="00E24FFE">
            <w:pPr>
              <w:rPr>
                <w:rFonts w:ascii="Lucida Sans" w:hAnsi="Lucida Sans"/>
                <w:sz w:val="20"/>
                <w:szCs w:val="20"/>
              </w:rPr>
            </w:pPr>
            <w:r w:rsidRPr="00F85476">
              <w:rPr>
                <w:rFonts w:ascii="Lucida Sans" w:hAnsi="Lucida Sans"/>
                <w:sz w:val="20"/>
                <w:szCs w:val="20"/>
              </w:rPr>
              <w:t>Using th</w:t>
            </w:r>
            <w:r w:rsidR="007E551B" w:rsidRPr="00F85476">
              <w:rPr>
                <w:rFonts w:ascii="Lucida Sans" w:hAnsi="Lucida Sans"/>
                <w:sz w:val="20"/>
                <w:szCs w:val="20"/>
              </w:rPr>
              <w:t>is</w:t>
            </w:r>
            <w:r w:rsidR="00E24FFE" w:rsidRPr="00F85476">
              <w:rPr>
                <w:rFonts w:ascii="Lucida Sans" w:hAnsi="Lucida Sans"/>
                <w:sz w:val="20"/>
                <w:szCs w:val="20"/>
              </w:rPr>
              <w:t xml:space="preserve"> American Red Cross </w:t>
            </w:r>
            <w:r w:rsidR="007E551B" w:rsidRPr="00F85476">
              <w:rPr>
                <w:rFonts w:ascii="Lucida Sans" w:hAnsi="Lucida Sans"/>
                <w:sz w:val="20"/>
                <w:szCs w:val="20"/>
              </w:rPr>
              <w:t xml:space="preserve">website as a model, invite students to create a “pet emergency checklist” to share with their family and friends. </w:t>
            </w:r>
            <w:r w:rsidR="008C124E" w:rsidRPr="00F85476">
              <w:rPr>
                <w:rFonts w:ascii="Lucida Sans" w:hAnsi="Lucida Sans"/>
                <w:sz w:val="20"/>
                <w:szCs w:val="20"/>
              </w:rPr>
              <w:t xml:space="preserve">It </w:t>
            </w:r>
            <w:r w:rsidR="00E24FFE" w:rsidRPr="00F85476">
              <w:rPr>
                <w:rFonts w:ascii="Lucida Sans" w:hAnsi="Lucida Sans"/>
                <w:sz w:val="20"/>
                <w:szCs w:val="20"/>
              </w:rPr>
              <w:t>may</w:t>
            </w:r>
            <w:r w:rsidR="008C124E" w:rsidRPr="00F85476">
              <w:rPr>
                <w:rFonts w:ascii="Lucida Sans" w:hAnsi="Lucida Sans"/>
                <w:sz w:val="20"/>
                <w:szCs w:val="20"/>
              </w:rPr>
              <w:t xml:space="preserve"> reassure</w:t>
            </w:r>
            <w:r w:rsidR="00E24FFE" w:rsidRPr="00F85476">
              <w:rPr>
                <w:rFonts w:ascii="Lucida Sans" w:hAnsi="Lucida Sans"/>
                <w:sz w:val="20"/>
                <w:szCs w:val="20"/>
              </w:rPr>
              <w:t xml:space="preserve"> </w:t>
            </w:r>
            <w:r w:rsidR="002C6E1D" w:rsidRPr="00F85476">
              <w:rPr>
                <w:rFonts w:ascii="Lucida Sans" w:hAnsi="Lucida Sans"/>
                <w:sz w:val="20"/>
                <w:szCs w:val="20"/>
              </w:rPr>
              <w:t xml:space="preserve">students </w:t>
            </w:r>
            <w:r w:rsidR="00E24FFE" w:rsidRPr="00F85476">
              <w:rPr>
                <w:rFonts w:ascii="Lucida Sans" w:hAnsi="Lucida Sans"/>
                <w:sz w:val="20"/>
                <w:szCs w:val="20"/>
              </w:rPr>
              <w:t>to know that they can h</w:t>
            </w:r>
            <w:r w:rsidR="00DD75C4" w:rsidRPr="00F85476">
              <w:rPr>
                <w:rFonts w:ascii="Lucida Sans" w:hAnsi="Lucida Sans"/>
                <w:sz w:val="20"/>
                <w:szCs w:val="20"/>
              </w:rPr>
              <w:t>elp keep their own pets safe in an emergency.</w:t>
            </w:r>
          </w:p>
          <w:p w14:paraId="0A9A734B" w14:textId="77777777" w:rsidR="002042EE" w:rsidRPr="00B33B90" w:rsidRDefault="002042EE">
            <w:pPr>
              <w:rPr>
                <w:rFonts w:ascii="Lucida Sans" w:hAnsi="Lucida Sans"/>
              </w:rPr>
            </w:pPr>
          </w:p>
        </w:tc>
      </w:tr>
      <w:tr w:rsidR="00727AC2" w:rsidRPr="00B33B90" w14:paraId="36E0CED4" w14:textId="77777777" w:rsidTr="00F85476">
        <w:trPr>
          <w:trHeight w:val="432"/>
        </w:trPr>
        <w:tc>
          <w:tcPr>
            <w:tcW w:w="14400" w:type="dxa"/>
            <w:gridSpan w:val="2"/>
            <w:shd w:val="clear" w:color="auto" w:fill="22A469"/>
            <w:vAlign w:val="center"/>
          </w:tcPr>
          <w:p w14:paraId="605EFB70" w14:textId="7B3B6BC4" w:rsidR="00727AC2" w:rsidRPr="00B33B90" w:rsidRDefault="00F85476" w:rsidP="00F85476">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523D28DE" w14:textId="77777777" w:rsidTr="00F85476">
        <w:tc>
          <w:tcPr>
            <w:tcW w:w="4410" w:type="dxa"/>
          </w:tcPr>
          <w:p w14:paraId="0FEE65A2" w14:textId="72506E37" w:rsidR="00727AC2" w:rsidRPr="00B33B90" w:rsidRDefault="004B1DED" w:rsidP="004508AC">
            <w:pPr>
              <w:rPr>
                <w:rFonts w:ascii="Lucida Sans" w:hAnsi="Lucida Sans"/>
                <w:sz w:val="22"/>
                <w:szCs w:val="22"/>
              </w:rPr>
            </w:pPr>
            <w:r>
              <w:rPr>
                <w:rFonts w:ascii="Lucida Sans" w:hAnsi="Lucida Sans"/>
                <w:sz w:val="22"/>
                <w:szCs w:val="22"/>
              </w:rPr>
              <w:t>Text Type 1</w:t>
            </w:r>
            <w:r w:rsidR="00727AC2" w:rsidRPr="00B33B90">
              <w:rPr>
                <w:rFonts w:ascii="Lucida Sans" w:hAnsi="Lucida Sans"/>
                <w:sz w:val="22"/>
                <w:szCs w:val="22"/>
              </w:rPr>
              <w:t>:</w:t>
            </w:r>
            <w:r w:rsidR="004A0B0A">
              <w:rPr>
                <w:rFonts w:ascii="Lucida Sans" w:hAnsi="Lucida Sans"/>
                <w:sz w:val="22"/>
                <w:szCs w:val="22"/>
              </w:rPr>
              <w:t xml:space="preserve"> Narrative</w:t>
            </w:r>
          </w:p>
        </w:tc>
        <w:tc>
          <w:tcPr>
            <w:tcW w:w="9990" w:type="dxa"/>
          </w:tcPr>
          <w:p w14:paraId="28DF8735" w14:textId="3137B4AB" w:rsidR="00727AC2" w:rsidRPr="00F85476" w:rsidRDefault="00727AC2" w:rsidP="004508AC">
            <w:pPr>
              <w:rPr>
                <w:rFonts w:ascii="Lucida Sans" w:hAnsi="Lucida Sans"/>
                <w:b/>
                <w:sz w:val="22"/>
                <w:szCs w:val="22"/>
              </w:rPr>
            </w:pPr>
            <w:r w:rsidRPr="00F85476">
              <w:rPr>
                <w:rFonts w:ascii="Lucida Sans" w:hAnsi="Lucida Sans"/>
                <w:b/>
                <w:sz w:val="22"/>
                <w:szCs w:val="22"/>
              </w:rPr>
              <w:t>Description of task</w:t>
            </w:r>
            <w:r w:rsidR="008F4BEE" w:rsidRPr="00F85476">
              <w:rPr>
                <w:rFonts w:ascii="Lucida Sans" w:hAnsi="Lucida Sans"/>
                <w:b/>
                <w:sz w:val="22"/>
                <w:szCs w:val="22"/>
              </w:rPr>
              <w:t>:</w:t>
            </w:r>
          </w:p>
          <w:p w14:paraId="2252C709" w14:textId="2C569E86" w:rsidR="002124DF" w:rsidRPr="00F85476" w:rsidRDefault="00E451FA" w:rsidP="004508AC">
            <w:pPr>
              <w:rPr>
                <w:rFonts w:ascii="Lucida Sans" w:hAnsi="Lucida Sans"/>
                <w:sz w:val="20"/>
                <w:szCs w:val="20"/>
              </w:rPr>
            </w:pPr>
            <w:r w:rsidRPr="00F85476">
              <w:rPr>
                <w:rFonts w:ascii="Lucida Sans" w:hAnsi="Lucida Sans"/>
                <w:sz w:val="20"/>
                <w:szCs w:val="20"/>
              </w:rPr>
              <w:t>Imagine that you are one of t</w:t>
            </w:r>
            <w:r w:rsidR="00CD0AD5" w:rsidRPr="00F85476">
              <w:rPr>
                <w:rFonts w:ascii="Lucida Sans" w:hAnsi="Lucida Sans"/>
                <w:sz w:val="20"/>
                <w:szCs w:val="20"/>
              </w:rPr>
              <w:t>he Bobbies</w:t>
            </w:r>
            <w:r w:rsidR="00264FDF" w:rsidRPr="00F85476">
              <w:rPr>
                <w:rFonts w:ascii="Lucida Sans" w:hAnsi="Lucida Sans"/>
                <w:sz w:val="20"/>
                <w:szCs w:val="20"/>
              </w:rPr>
              <w:t xml:space="preserve"> (either the cat or the dog)</w:t>
            </w:r>
            <w:r w:rsidR="00CD0AD5" w:rsidRPr="00F85476">
              <w:rPr>
                <w:rFonts w:ascii="Lucida Sans" w:hAnsi="Lucida Sans"/>
                <w:sz w:val="20"/>
                <w:szCs w:val="20"/>
              </w:rPr>
              <w:t xml:space="preserve">. </w:t>
            </w:r>
            <w:r w:rsidR="002831A8" w:rsidRPr="00F85476">
              <w:rPr>
                <w:rFonts w:ascii="Lucida Sans" w:hAnsi="Lucida Sans"/>
                <w:sz w:val="20"/>
                <w:szCs w:val="20"/>
              </w:rPr>
              <w:t>Narrate</w:t>
            </w:r>
            <w:r w:rsidR="00CD0AD5" w:rsidRPr="00F85476">
              <w:rPr>
                <w:rFonts w:ascii="Lucida Sans" w:hAnsi="Lucida Sans"/>
                <w:sz w:val="20"/>
                <w:szCs w:val="20"/>
              </w:rPr>
              <w:t xml:space="preserve"> one</w:t>
            </w:r>
            <w:r w:rsidR="00CA661B" w:rsidRPr="00F85476">
              <w:rPr>
                <w:rFonts w:ascii="Lucida Sans" w:hAnsi="Lucida Sans"/>
                <w:sz w:val="20"/>
                <w:szCs w:val="20"/>
              </w:rPr>
              <w:t xml:space="preserve"> (or more)</w:t>
            </w:r>
            <w:r w:rsidR="00CD0AD5" w:rsidRPr="00F85476">
              <w:rPr>
                <w:rFonts w:ascii="Lucida Sans" w:hAnsi="Lucida Sans"/>
                <w:sz w:val="20"/>
                <w:szCs w:val="20"/>
              </w:rPr>
              <w:t xml:space="preserve"> of the days</w:t>
            </w:r>
            <w:r w:rsidR="00FE666D" w:rsidRPr="00F85476">
              <w:rPr>
                <w:rFonts w:ascii="Lucida Sans" w:hAnsi="Lucida Sans"/>
                <w:sz w:val="20"/>
                <w:szCs w:val="20"/>
              </w:rPr>
              <w:t xml:space="preserve"> described in the book. Explain the sequence of events on that day and your thoughts and feelings throughout the day.</w:t>
            </w:r>
            <w:r w:rsidR="00D47DB8" w:rsidRPr="00F85476">
              <w:rPr>
                <w:rFonts w:ascii="Lucida Sans" w:hAnsi="Lucida Sans"/>
                <w:sz w:val="20"/>
                <w:szCs w:val="20"/>
              </w:rPr>
              <w:t xml:space="preserve"> Make sure you talk about your friend, the other “Bobbie.”</w:t>
            </w:r>
          </w:p>
          <w:p w14:paraId="4725BB75" w14:textId="77777777" w:rsidR="00264FDF" w:rsidRPr="00F85476" w:rsidRDefault="00264FDF" w:rsidP="004508AC">
            <w:pPr>
              <w:rPr>
                <w:rFonts w:ascii="Lucida Sans" w:hAnsi="Lucida Sans"/>
                <w:sz w:val="20"/>
                <w:szCs w:val="20"/>
              </w:rPr>
            </w:pPr>
          </w:p>
          <w:p w14:paraId="145F0A7E" w14:textId="2D70FA49" w:rsidR="00B324B9" w:rsidRPr="00F85476" w:rsidRDefault="00B324B9" w:rsidP="004508AC">
            <w:pPr>
              <w:rPr>
                <w:rFonts w:ascii="Lucida Sans" w:hAnsi="Lucida Sans"/>
                <w:sz w:val="20"/>
                <w:szCs w:val="20"/>
              </w:rPr>
            </w:pPr>
            <w:r w:rsidRPr="00F85476">
              <w:rPr>
                <w:rFonts w:ascii="Lucida Sans" w:hAnsi="Lucida Sans"/>
                <w:sz w:val="20"/>
                <w:szCs w:val="20"/>
              </w:rPr>
              <w:t xml:space="preserve">Choose </w:t>
            </w:r>
            <w:r w:rsidR="005B0868" w:rsidRPr="00F85476">
              <w:rPr>
                <w:rFonts w:ascii="Lucida Sans" w:hAnsi="Lucida Sans"/>
                <w:sz w:val="20"/>
                <w:szCs w:val="20"/>
              </w:rPr>
              <w:t>one of these days to narrate:</w:t>
            </w:r>
          </w:p>
          <w:p w14:paraId="27B18D9F" w14:textId="65589113" w:rsidR="00A64820" w:rsidRPr="00F85476" w:rsidRDefault="00AA011E" w:rsidP="004508AC">
            <w:pPr>
              <w:rPr>
                <w:rFonts w:ascii="Lucida Sans" w:hAnsi="Lucida Sans"/>
                <w:sz w:val="20"/>
                <w:szCs w:val="20"/>
              </w:rPr>
            </w:pPr>
            <w:r w:rsidRPr="00F85476">
              <w:rPr>
                <w:rFonts w:ascii="Lucida Sans" w:hAnsi="Lucida Sans"/>
                <w:sz w:val="20"/>
                <w:szCs w:val="20"/>
              </w:rPr>
              <w:t>1. The day you left the porch with your friend.</w:t>
            </w:r>
          </w:p>
          <w:p w14:paraId="25402270" w14:textId="2C009BFA" w:rsidR="00B12251" w:rsidRPr="00F85476" w:rsidRDefault="00B12251" w:rsidP="004508AC">
            <w:pPr>
              <w:rPr>
                <w:rFonts w:ascii="Lucida Sans" w:hAnsi="Lucida Sans"/>
                <w:sz w:val="20"/>
                <w:szCs w:val="20"/>
              </w:rPr>
            </w:pPr>
            <w:r w:rsidRPr="00F85476">
              <w:rPr>
                <w:rFonts w:ascii="Lucida Sans" w:hAnsi="Lucida Sans"/>
                <w:sz w:val="20"/>
                <w:szCs w:val="20"/>
              </w:rPr>
              <w:t xml:space="preserve">2. A day you spent wandering the </w:t>
            </w:r>
            <w:r w:rsidR="0032011A" w:rsidRPr="00F85476">
              <w:rPr>
                <w:rFonts w:ascii="Lucida Sans" w:hAnsi="Lucida Sans"/>
                <w:sz w:val="20"/>
                <w:szCs w:val="20"/>
              </w:rPr>
              <w:t xml:space="preserve">devastated </w:t>
            </w:r>
            <w:r w:rsidRPr="00F85476">
              <w:rPr>
                <w:rFonts w:ascii="Lucida Sans" w:hAnsi="Lucida Sans"/>
                <w:sz w:val="20"/>
                <w:szCs w:val="20"/>
              </w:rPr>
              <w:t>city.</w:t>
            </w:r>
          </w:p>
          <w:p w14:paraId="6192E254" w14:textId="0FB7755B" w:rsidR="00A64820" w:rsidRPr="00F85476" w:rsidRDefault="00F011C8" w:rsidP="004508AC">
            <w:pPr>
              <w:rPr>
                <w:rFonts w:ascii="Lucida Sans" w:hAnsi="Lucida Sans"/>
                <w:sz w:val="20"/>
                <w:szCs w:val="20"/>
              </w:rPr>
            </w:pPr>
            <w:r w:rsidRPr="00F85476">
              <w:rPr>
                <w:rFonts w:ascii="Lucida Sans" w:hAnsi="Lucida Sans"/>
                <w:sz w:val="20"/>
                <w:szCs w:val="20"/>
              </w:rPr>
              <w:t>3</w:t>
            </w:r>
            <w:r w:rsidR="00264FDF" w:rsidRPr="00F85476">
              <w:rPr>
                <w:rFonts w:ascii="Lucida Sans" w:hAnsi="Lucida Sans"/>
                <w:sz w:val="20"/>
                <w:szCs w:val="20"/>
              </w:rPr>
              <w:t xml:space="preserve">. The day </w:t>
            </w:r>
            <w:r w:rsidR="00AA011E" w:rsidRPr="00F85476">
              <w:rPr>
                <w:rFonts w:ascii="Lucida Sans" w:hAnsi="Lucida Sans"/>
                <w:sz w:val="20"/>
                <w:szCs w:val="20"/>
              </w:rPr>
              <w:t>Rich fed you at the construction site.</w:t>
            </w:r>
          </w:p>
          <w:p w14:paraId="67A3BA05" w14:textId="71BF9EF8" w:rsidR="00A64820" w:rsidRPr="00F85476" w:rsidRDefault="00F011C8" w:rsidP="004508AC">
            <w:pPr>
              <w:rPr>
                <w:rFonts w:ascii="Lucida Sans" w:hAnsi="Lucida Sans"/>
                <w:sz w:val="20"/>
                <w:szCs w:val="20"/>
              </w:rPr>
            </w:pPr>
            <w:r w:rsidRPr="00F85476">
              <w:rPr>
                <w:rFonts w:ascii="Lucida Sans" w:hAnsi="Lucida Sans"/>
                <w:sz w:val="20"/>
                <w:szCs w:val="20"/>
              </w:rPr>
              <w:t>4</w:t>
            </w:r>
            <w:r w:rsidR="00A64820" w:rsidRPr="00F85476">
              <w:rPr>
                <w:rFonts w:ascii="Lucida Sans" w:hAnsi="Lucida Sans"/>
                <w:sz w:val="20"/>
                <w:szCs w:val="20"/>
              </w:rPr>
              <w:t>. The day you were taken to the shelter.</w:t>
            </w:r>
          </w:p>
          <w:p w14:paraId="1120FAB2" w14:textId="188C7B03" w:rsidR="00A64820" w:rsidRPr="00F85476" w:rsidRDefault="00F011C8" w:rsidP="004508AC">
            <w:pPr>
              <w:rPr>
                <w:rFonts w:ascii="Lucida Sans" w:hAnsi="Lucida Sans"/>
                <w:sz w:val="20"/>
                <w:szCs w:val="20"/>
              </w:rPr>
            </w:pPr>
            <w:r w:rsidRPr="00F85476">
              <w:rPr>
                <w:rFonts w:ascii="Lucida Sans" w:hAnsi="Lucida Sans"/>
                <w:sz w:val="20"/>
                <w:szCs w:val="20"/>
              </w:rPr>
              <w:t>5</w:t>
            </w:r>
            <w:r w:rsidR="00A64820" w:rsidRPr="00F85476">
              <w:rPr>
                <w:rFonts w:ascii="Lucida Sans" w:hAnsi="Lucida Sans"/>
                <w:sz w:val="20"/>
                <w:szCs w:val="20"/>
              </w:rPr>
              <w:t xml:space="preserve">. The day you met Melinda and Gus-Gus. </w:t>
            </w:r>
          </w:p>
          <w:p w14:paraId="47BDAA5A" w14:textId="31A248D2" w:rsidR="002124DF" w:rsidRPr="00663983" w:rsidRDefault="002124DF" w:rsidP="004508AC">
            <w:pPr>
              <w:rPr>
                <w:rFonts w:ascii="Lucida Sans" w:hAnsi="Lucida Sans"/>
                <w:i/>
                <w:sz w:val="22"/>
                <w:szCs w:val="22"/>
              </w:rPr>
            </w:pPr>
          </w:p>
        </w:tc>
      </w:tr>
      <w:tr w:rsidR="00727AC2" w:rsidRPr="00B33B90" w14:paraId="69410B37" w14:textId="77777777" w:rsidTr="00D0619F">
        <w:trPr>
          <w:trHeight w:val="827"/>
        </w:trPr>
        <w:tc>
          <w:tcPr>
            <w:tcW w:w="4410" w:type="dxa"/>
            <w:tcBorders>
              <w:bottom w:val="single" w:sz="4" w:space="0" w:color="auto"/>
            </w:tcBorders>
          </w:tcPr>
          <w:p w14:paraId="2705FF4E" w14:textId="4A53A3BD" w:rsidR="00727AC2" w:rsidRPr="00B33B90" w:rsidRDefault="004B1DED" w:rsidP="00727AC2">
            <w:pPr>
              <w:rPr>
                <w:rFonts w:ascii="Lucida Sans" w:hAnsi="Lucida Sans"/>
                <w:sz w:val="22"/>
                <w:szCs w:val="22"/>
              </w:rPr>
            </w:pPr>
            <w:r>
              <w:rPr>
                <w:rFonts w:ascii="Lucida Sans" w:hAnsi="Lucida Sans"/>
                <w:sz w:val="22"/>
                <w:szCs w:val="22"/>
              </w:rPr>
              <w:t>Task Type 2</w:t>
            </w:r>
            <w:r w:rsidR="00727AC2" w:rsidRPr="00B33B90">
              <w:rPr>
                <w:rFonts w:ascii="Lucida Sans" w:hAnsi="Lucida Sans"/>
                <w:sz w:val="22"/>
                <w:szCs w:val="22"/>
              </w:rPr>
              <w:t>:</w:t>
            </w:r>
            <w:r w:rsidR="004A0B0A">
              <w:rPr>
                <w:rFonts w:ascii="Lucida Sans" w:hAnsi="Lucida Sans"/>
                <w:sz w:val="22"/>
                <w:szCs w:val="22"/>
              </w:rPr>
              <w:t xml:space="preserve"> Make a poster</w:t>
            </w:r>
          </w:p>
        </w:tc>
        <w:tc>
          <w:tcPr>
            <w:tcW w:w="9990" w:type="dxa"/>
            <w:tcBorders>
              <w:bottom w:val="single" w:sz="4" w:space="0" w:color="auto"/>
            </w:tcBorders>
          </w:tcPr>
          <w:p w14:paraId="152392D7" w14:textId="1423E35B" w:rsidR="00727AC2" w:rsidRPr="00F85476" w:rsidRDefault="00727AC2" w:rsidP="00727AC2">
            <w:pPr>
              <w:rPr>
                <w:rFonts w:ascii="Lucida Sans" w:hAnsi="Lucida Sans"/>
                <w:b/>
                <w:sz w:val="22"/>
                <w:szCs w:val="22"/>
              </w:rPr>
            </w:pPr>
            <w:r w:rsidRPr="00F85476">
              <w:rPr>
                <w:rFonts w:ascii="Lucida Sans" w:hAnsi="Lucida Sans"/>
                <w:b/>
                <w:sz w:val="22"/>
                <w:szCs w:val="22"/>
              </w:rPr>
              <w:t>Description of task</w:t>
            </w:r>
            <w:r w:rsidR="00411227" w:rsidRPr="00F85476">
              <w:rPr>
                <w:rFonts w:ascii="Lucida Sans" w:hAnsi="Lucida Sans"/>
                <w:b/>
                <w:sz w:val="22"/>
                <w:szCs w:val="22"/>
              </w:rPr>
              <w:t>:</w:t>
            </w:r>
          </w:p>
          <w:p w14:paraId="2C202BE7" w14:textId="4DEADD10" w:rsidR="004A0B0A" w:rsidRPr="00F85476" w:rsidRDefault="004A0B0A" w:rsidP="00727AC2">
            <w:pPr>
              <w:rPr>
                <w:rFonts w:ascii="Lucida Sans" w:hAnsi="Lucida Sans"/>
                <w:sz w:val="20"/>
                <w:szCs w:val="20"/>
              </w:rPr>
            </w:pPr>
            <w:r w:rsidRPr="00F85476">
              <w:rPr>
                <w:rFonts w:ascii="Lucida Sans" w:hAnsi="Lucida Sans"/>
                <w:sz w:val="20"/>
                <w:szCs w:val="20"/>
              </w:rPr>
              <w:t xml:space="preserve">With a partner, make a poster that tells people three things they can do to keep their pets safe in a natural disaster. </w:t>
            </w:r>
          </w:p>
        </w:tc>
      </w:tr>
      <w:tr w:rsidR="00D0619F" w:rsidRPr="00B33B90" w14:paraId="7842E68C" w14:textId="77777777" w:rsidTr="00D0619F">
        <w:trPr>
          <w:trHeight w:val="827"/>
        </w:trPr>
        <w:tc>
          <w:tcPr>
            <w:tcW w:w="14400" w:type="dxa"/>
            <w:gridSpan w:val="2"/>
            <w:tcBorders>
              <w:top w:val="single" w:sz="4" w:space="0" w:color="auto"/>
              <w:left w:val="nil"/>
              <w:bottom w:val="nil"/>
              <w:right w:val="nil"/>
            </w:tcBorders>
          </w:tcPr>
          <w:p w14:paraId="37815912" w14:textId="58177CBE" w:rsidR="00D0619F" w:rsidRPr="00F85476" w:rsidRDefault="00D0619F" w:rsidP="00727AC2">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9C4B19">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1CFADD" w14:textId="77777777" w:rsidR="008C651F" w:rsidRDefault="008C651F" w:rsidP="00200A83">
      <w:pPr>
        <w:spacing w:after="0" w:line="240" w:lineRule="auto"/>
      </w:pPr>
      <w:r>
        <w:separator/>
      </w:r>
    </w:p>
  </w:endnote>
  <w:endnote w:type="continuationSeparator" w:id="0">
    <w:p w14:paraId="58FED7D0" w14:textId="77777777" w:rsidR="008C651F" w:rsidRDefault="008C651F"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0D18F" w14:textId="30BE299E" w:rsidR="009C4B19" w:rsidRDefault="009C4B19" w:rsidP="009C4B19">
    <w:pPr>
      <w:pStyle w:val="Footer"/>
      <w:jc w:val="center"/>
    </w:pPr>
    <w:r w:rsidRPr="00732FB3">
      <w:rPr>
        <w:noProof/>
      </w:rPr>
      <w:drawing>
        <wp:inline distT="0" distB="0" distL="0" distR="0" wp14:anchorId="0A4F511E" wp14:editId="1FE7A0A6">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E09C14" w14:textId="77777777" w:rsidR="008C651F" w:rsidRDefault="008C651F" w:rsidP="00200A83">
      <w:pPr>
        <w:spacing w:after="0" w:line="240" w:lineRule="auto"/>
      </w:pPr>
      <w:r>
        <w:separator/>
      </w:r>
    </w:p>
  </w:footnote>
  <w:footnote w:type="continuationSeparator" w:id="0">
    <w:p w14:paraId="19A96457" w14:textId="77777777" w:rsidR="008C651F" w:rsidRDefault="008C651F"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4A1ED" w14:textId="77777777" w:rsidR="00D9327A" w:rsidRDefault="00D9327A" w:rsidP="00D9327A">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7A915BD" w:rsidR="00CC78F3" w:rsidRPr="00B33B90" w:rsidRDefault="00D9327A"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CC78F3">
      <w:rPr>
        <w:rFonts w:ascii="Lucida Sans" w:eastAsia="Cambria" w:hAnsi="Lucida Sans" w:cs="Cambria"/>
      </w:rPr>
      <w:t xml:space="preserve">Text: </w:t>
    </w:r>
    <w:r w:rsidR="00CC78F3" w:rsidRPr="00F85476">
      <w:rPr>
        <w:rFonts w:ascii="Lucida Sans" w:eastAsia="Cambria" w:hAnsi="Lucida Sans" w:cs="Cambria"/>
      </w:rPr>
      <w:t>Two Bobbies</w:t>
    </w:r>
    <w:r w:rsidR="00E43F1A">
      <w:rPr>
        <w:rFonts w:ascii="Lucida Sans" w:eastAsia="Cambria" w:hAnsi="Lucida Sans" w:cs="Cambria"/>
      </w:rPr>
      <w:t xml:space="preserve"> </w:t>
    </w:r>
    <w:r w:rsidR="00F85476">
      <w:rPr>
        <w:rFonts w:ascii="Lucida Sans" w:eastAsia="Cambria" w:hAnsi="Lucida Sans" w:cs="Cambria"/>
      </w:rPr>
      <w:t xml:space="preserve">| </w:t>
    </w:r>
    <w:r w:rsidR="00CC78F3" w:rsidRPr="00B33B90">
      <w:rPr>
        <w:rFonts w:ascii="Lucida Sans" w:eastAsia="Cambria" w:hAnsi="Lucida Sans" w:cs="Cambria"/>
      </w:rPr>
      <w:t>Grade:</w:t>
    </w:r>
    <w:r w:rsidR="00CC78F3">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1F83"/>
    <w:rsid w:val="00043513"/>
    <w:rsid w:val="00071992"/>
    <w:rsid w:val="000A0B69"/>
    <w:rsid w:val="000D6B45"/>
    <w:rsid w:val="000F20CE"/>
    <w:rsid w:val="0010084D"/>
    <w:rsid w:val="00106185"/>
    <w:rsid w:val="0012405C"/>
    <w:rsid w:val="0012629D"/>
    <w:rsid w:val="00151230"/>
    <w:rsid w:val="00195B02"/>
    <w:rsid w:val="001A6D85"/>
    <w:rsid w:val="001C2576"/>
    <w:rsid w:val="001C3493"/>
    <w:rsid w:val="001C5DCB"/>
    <w:rsid w:val="001D14DF"/>
    <w:rsid w:val="001F2C6D"/>
    <w:rsid w:val="00200A83"/>
    <w:rsid w:val="00202D28"/>
    <w:rsid w:val="002042EE"/>
    <w:rsid w:val="002124DF"/>
    <w:rsid w:val="00215449"/>
    <w:rsid w:val="0021601A"/>
    <w:rsid w:val="00234994"/>
    <w:rsid w:val="00260F46"/>
    <w:rsid w:val="00264485"/>
    <w:rsid w:val="00264FDF"/>
    <w:rsid w:val="00267B6C"/>
    <w:rsid w:val="00277C2E"/>
    <w:rsid w:val="002831A8"/>
    <w:rsid w:val="00297D58"/>
    <w:rsid w:val="002A6285"/>
    <w:rsid w:val="002C218A"/>
    <w:rsid w:val="002C6E1D"/>
    <w:rsid w:val="00301041"/>
    <w:rsid w:val="003024BA"/>
    <w:rsid w:val="00303929"/>
    <w:rsid w:val="0032011A"/>
    <w:rsid w:val="00337D60"/>
    <w:rsid w:val="00345A01"/>
    <w:rsid w:val="00364221"/>
    <w:rsid w:val="003741AC"/>
    <w:rsid w:val="003838FE"/>
    <w:rsid w:val="003A716A"/>
    <w:rsid w:val="003A7DFC"/>
    <w:rsid w:val="003B6411"/>
    <w:rsid w:val="003D53D4"/>
    <w:rsid w:val="003E220B"/>
    <w:rsid w:val="003E6CED"/>
    <w:rsid w:val="003E7B20"/>
    <w:rsid w:val="00411227"/>
    <w:rsid w:val="0042105B"/>
    <w:rsid w:val="00427243"/>
    <w:rsid w:val="004508AC"/>
    <w:rsid w:val="00490BDC"/>
    <w:rsid w:val="004A0B0A"/>
    <w:rsid w:val="004A2AAB"/>
    <w:rsid w:val="004B1DED"/>
    <w:rsid w:val="0050302F"/>
    <w:rsid w:val="00516534"/>
    <w:rsid w:val="0053111A"/>
    <w:rsid w:val="00537869"/>
    <w:rsid w:val="0056345E"/>
    <w:rsid w:val="0057701D"/>
    <w:rsid w:val="005845DD"/>
    <w:rsid w:val="0059666F"/>
    <w:rsid w:val="005A2CC7"/>
    <w:rsid w:val="005A6629"/>
    <w:rsid w:val="005A7100"/>
    <w:rsid w:val="005B01A8"/>
    <w:rsid w:val="005B0868"/>
    <w:rsid w:val="005B17F3"/>
    <w:rsid w:val="005C7874"/>
    <w:rsid w:val="005E4018"/>
    <w:rsid w:val="005F5AC4"/>
    <w:rsid w:val="00603F0D"/>
    <w:rsid w:val="00631AA3"/>
    <w:rsid w:val="0064148F"/>
    <w:rsid w:val="00660B39"/>
    <w:rsid w:val="00663983"/>
    <w:rsid w:val="00695A25"/>
    <w:rsid w:val="00696C9B"/>
    <w:rsid w:val="00697C0D"/>
    <w:rsid w:val="006B250A"/>
    <w:rsid w:val="006C66F6"/>
    <w:rsid w:val="006C7ED8"/>
    <w:rsid w:val="006D4912"/>
    <w:rsid w:val="00711B59"/>
    <w:rsid w:val="007168E9"/>
    <w:rsid w:val="0072681E"/>
    <w:rsid w:val="00727AC2"/>
    <w:rsid w:val="0075663B"/>
    <w:rsid w:val="00777B76"/>
    <w:rsid w:val="00781076"/>
    <w:rsid w:val="00786314"/>
    <w:rsid w:val="00790EA0"/>
    <w:rsid w:val="007A37A3"/>
    <w:rsid w:val="007A6712"/>
    <w:rsid w:val="007C1496"/>
    <w:rsid w:val="007C7575"/>
    <w:rsid w:val="007E551B"/>
    <w:rsid w:val="007F7DD6"/>
    <w:rsid w:val="008001AB"/>
    <w:rsid w:val="00807484"/>
    <w:rsid w:val="00814D99"/>
    <w:rsid w:val="00824243"/>
    <w:rsid w:val="008427C4"/>
    <w:rsid w:val="00860BC1"/>
    <w:rsid w:val="00863FA7"/>
    <w:rsid w:val="00872B1D"/>
    <w:rsid w:val="00875937"/>
    <w:rsid w:val="00885E35"/>
    <w:rsid w:val="00893496"/>
    <w:rsid w:val="0089618C"/>
    <w:rsid w:val="008A3375"/>
    <w:rsid w:val="008A6272"/>
    <w:rsid w:val="008B2B6F"/>
    <w:rsid w:val="008C124E"/>
    <w:rsid w:val="008C651F"/>
    <w:rsid w:val="008D0B27"/>
    <w:rsid w:val="008D2C06"/>
    <w:rsid w:val="008D7FD7"/>
    <w:rsid w:val="008E5118"/>
    <w:rsid w:val="008F4BEE"/>
    <w:rsid w:val="00904200"/>
    <w:rsid w:val="00913338"/>
    <w:rsid w:val="00946157"/>
    <w:rsid w:val="00954B76"/>
    <w:rsid w:val="00961C26"/>
    <w:rsid w:val="0097634E"/>
    <w:rsid w:val="009A5FE5"/>
    <w:rsid w:val="009A78CD"/>
    <w:rsid w:val="009C25BD"/>
    <w:rsid w:val="009C4B19"/>
    <w:rsid w:val="009D1B03"/>
    <w:rsid w:val="009D6832"/>
    <w:rsid w:val="009E230B"/>
    <w:rsid w:val="00A05D3E"/>
    <w:rsid w:val="00A06E74"/>
    <w:rsid w:val="00A11FD5"/>
    <w:rsid w:val="00A17071"/>
    <w:rsid w:val="00A224D1"/>
    <w:rsid w:val="00A262F9"/>
    <w:rsid w:val="00A4687F"/>
    <w:rsid w:val="00A530C2"/>
    <w:rsid w:val="00A60DD5"/>
    <w:rsid w:val="00A64820"/>
    <w:rsid w:val="00A65AC3"/>
    <w:rsid w:val="00A77BF5"/>
    <w:rsid w:val="00A81B5F"/>
    <w:rsid w:val="00A95A77"/>
    <w:rsid w:val="00A9764E"/>
    <w:rsid w:val="00AA011E"/>
    <w:rsid w:val="00AD34B7"/>
    <w:rsid w:val="00AF7662"/>
    <w:rsid w:val="00B12251"/>
    <w:rsid w:val="00B12777"/>
    <w:rsid w:val="00B129F3"/>
    <w:rsid w:val="00B324B9"/>
    <w:rsid w:val="00B33B90"/>
    <w:rsid w:val="00B35E13"/>
    <w:rsid w:val="00B44A7C"/>
    <w:rsid w:val="00B452B4"/>
    <w:rsid w:val="00B462F1"/>
    <w:rsid w:val="00B64C77"/>
    <w:rsid w:val="00B8210F"/>
    <w:rsid w:val="00BB118A"/>
    <w:rsid w:val="00BB265B"/>
    <w:rsid w:val="00BC4602"/>
    <w:rsid w:val="00BD5A11"/>
    <w:rsid w:val="00BE2697"/>
    <w:rsid w:val="00C01CF8"/>
    <w:rsid w:val="00C2055A"/>
    <w:rsid w:val="00C207B2"/>
    <w:rsid w:val="00C250E8"/>
    <w:rsid w:val="00C64E4F"/>
    <w:rsid w:val="00C9062C"/>
    <w:rsid w:val="00CA4846"/>
    <w:rsid w:val="00CA661B"/>
    <w:rsid w:val="00CB21A0"/>
    <w:rsid w:val="00CC78F3"/>
    <w:rsid w:val="00CD049F"/>
    <w:rsid w:val="00CD0AD5"/>
    <w:rsid w:val="00CD0FC6"/>
    <w:rsid w:val="00CD6C30"/>
    <w:rsid w:val="00CE58DE"/>
    <w:rsid w:val="00CF2BF7"/>
    <w:rsid w:val="00CF6F4A"/>
    <w:rsid w:val="00D0161D"/>
    <w:rsid w:val="00D0619F"/>
    <w:rsid w:val="00D256E5"/>
    <w:rsid w:val="00D25AD8"/>
    <w:rsid w:val="00D25EC7"/>
    <w:rsid w:val="00D277EE"/>
    <w:rsid w:val="00D30C21"/>
    <w:rsid w:val="00D43FDB"/>
    <w:rsid w:val="00D47DB8"/>
    <w:rsid w:val="00D52E9D"/>
    <w:rsid w:val="00D55F0A"/>
    <w:rsid w:val="00D9201C"/>
    <w:rsid w:val="00D9327A"/>
    <w:rsid w:val="00DA2CCE"/>
    <w:rsid w:val="00DD2AB8"/>
    <w:rsid w:val="00DD3D29"/>
    <w:rsid w:val="00DD4BD6"/>
    <w:rsid w:val="00DD75C4"/>
    <w:rsid w:val="00DE3B8A"/>
    <w:rsid w:val="00DF59BC"/>
    <w:rsid w:val="00E033DA"/>
    <w:rsid w:val="00E20633"/>
    <w:rsid w:val="00E24FFE"/>
    <w:rsid w:val="00E26278"/>
    <w:rsid w:val="00E3755B"/>
    <w:rsid w:val="00E416E6"/>
    <w:rsid w:val="00E43F1A"/>
    <w:rsid w:val="00E4410F"/>
    <w:rsid w:val="00E451FA"/>
    <w:rsid w:val="00E45A54"/>
    <w:rsid w:val="00E71BB3"/>
    <w:rsid w:val="00E738A2"/>
    <w:rsid w:val="00E80F00"/>
    <w:rsid w:val="00E812B2"/>
    <w:rsid w:val="00EA20BE"/>
    <w:rsid w:val="00EA2593"/>
    <w:rsid w:val="00EA26D9"/>
    <w:rsid w:val="00EB00E5"/>
    <w:rsid w:val="00EB16BE"/>
    <w:rsid w:val="00EB2B55"/>
    <w:rsid w:val="00EE0829"/>
    <w:rsid w:val="00EE0FE1"/>
    <w:rsid w:val="00F00BF4"/>
    <w:rsid w:val="00F011C8"/>
    <w:rsid w:val="00F50172"/>
    <w:rsid w:val="00F55317"/>
    <w:rsid w:val="00F726C5"/>
    <w:rsid w:val="00F85476"/>
    <w:rsid w:val="00F91795"/>
    <w:rsid w:val="00F96A95"/>
    <w:rsid w:val="00FB492F"/>
    <w:rsid w:val="00FB6680"/>
    <w:rsid w:val="00FB6F03"/>
    <w:rsid w:val="00FC4B00"/>
    <w:rsid w:val="00FC531B"/>
    <w:rsid w:val="00FD64EE"/>
    <w:rsid w:val="00FE31D8"/>
    <w:rsid w:val="00FE6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44/two-bobbies" TargetMode="External"/><Relationship Id="rId13" Type="http://schemas.openxmlformats.org/officeDocument/2006/relationships/hyperlink" Target="http://www.redcross.org/get-help/how-to-prepare-for-emergencies/pet-disaster-preparedness"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channel.nationalgeographic.com/wild/animal-storm-squad/videos/the-joy-of-kitten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hannel.nationalgeographic.com/wild/animal-storm-squad/videos/animal-storm-squad-sneak-peek/"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newsela.com/articles/dream-job-animal-adoption-agent/id/22856/" TargetMode="External"/><Relationship Id="rId4" Type="http://schemas.openxmlformats.org/officeDocument/2006/relationships/webSettings" Target="webSettings.xml"/><Relationship Id="rId9" Type="http://schemas.openxmlformats.org/officeDocument/2006/relationships/hyperlink" Target="https://www.raz-plus.com/books/leveled-books/book/?id=1402&amp;lang=Englis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776</Words>
  <Characters>4101</Characters>
  <Application>Microsoft Office Word</Application>
  <DocSecurity>0</DocSecurity>
  <Lines>141</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2018-02-08T18:24:00Z</dcterms:created>
  <dcterms:modified xsi:type="dcterms:W3CDTF">2018-02-09T17:25:00Z</dcterms:modified>
</cp:coreProperties>
</file>