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5" w:type="dxa"/>
        <w:tblLook w:val="04A0" w:firstRow="1" w:lastRow="0" w:firstColumn="1" w:lastColumn="0" w:noHBand="0" w:noVBand="1"/>
      </w:tblPr>
      <w:tblGrid>
        <w:gridCol w:w="14400"/>
      </w:tblGrid>
      <w:tr w:rsidR="008B59BB" w14:paraId="4BC380DD" w14:textId="77777777" w:rsidTr="008B59BB">
        <w:tc>
          <w:tcPr>
            <w:tcW w:w="14400" w:type="dxa"/>
          </w:tcPr>
          <w:p w14:paraId="0D101A40" w14:textId="77777777" w:rsidR="008B59BB" w:rsidRPr="000B76AB" w:rsidRDefault="008B59BB" w:rsidP="00E872DB">
            <w:pPr>
              <w:contextualSpacing/>
              <w:rPr>
                <w:rFonts w:ascii="Lucida Sans" w:hAnsi="Lucida Sans"/>
                <w:i/>
                <w:sz w:val="20"/>
                <w:szCs w:val="20"/>
              </w:rPr>
            </w:pPr>
            <w:bookmarkStart w:id="0" w:name="_Hlk499536593"/>
            <w:bookmarkStart w:id="1" w:name="_Hlk500160473"/>
            <w:bookmarkStart w:id="2" w:name="_Hlk500322064"/>
            <w:r>
              <w:rPr>
                <w:rFonts w:ascii="Lucida Sans" w:hAnsi="Lucida Sans"/>
                <w:sz w:val="20"/>
                <w:szCs w:val="20"/>
              </w:rPr>
              <w:t>About this Resource:</w:t>
            </w:r>
          </w:p>
          <w:p w14:paraId="3DCBBAA1" w14:textId="78F2CDC2" w:rsidR="008B59BB" w:rsidRPr="000C5E90" w:rsidRDefault="00E72627"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7"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263377FA" w14:textId="77777777" w:rsidR="008B59BB" w:rsidRDefault="008B59BB" w:rsidP="008B59BB">
      <w:pPr>
        <w:spacing w:after="0" w:line="240" w:lineRule="auto"/>
        <w:contextualSpacing/>
        <w:rPr>
          <w:rFonts w:ascii="Lucida Sans" w:eastAsia="Times New Roman" w:hAnsi="Lucida Sans"/>
          <w:i/>
          <w:iCs/>
        </w:rPr>
      </w:pPr>
    </w:p>
    <w:p w14:paraId="22A7CA5E" w14:textId="1F7E3AFA" w:rsidR="00FD64EE" w:rsidRPr="008B59BB" w:rsidRDefault="00620C76" w:rsidP="00FD64EE">
      <w:pPr>
        <w:rPr>
          <w:rFonts w:ascii="Lucida Sans" w:hAnsi="Lucida Sans"/>
          <w:sz w:val="20"/>
          <w:szCs w:val="20"/>
        </w:rPr>
      </w:pPr>
      <w:r w:rsidRPr="008B59BB">
        <w:rPr>
          <w:rFonts w:ascii="Lucida Sans" w:eastAsia="Times New Roman" w:hAnsi="Lucida Sans"/>
          <w:i/>
          <w:iCs/>
          <w:sz w:val="20"/>
          <w:szCs w:val="20"/>
        </w:rPr>
        <w:t>Teacher note: Consider combining this RAP Text Set with the “</w:t>
      </w:r>
      <w:r w:rsidRPr="008B59BB">
        <w:rPr>
          <w:rFonts w:ascii="Lucida Sans" w:hAnsi="Lucida Sans"/>
          <w:i/>
          <w:sz w:val="20"/>
          <w:szCs w:val="20"/>
        </w:rPr>
        <w:t>The Spider and the Fly</w:t>
      </w:r>
      <w:r w:rsidRPr="008B59BB">
        <w:rPr>
          <w:rFonts w:ascii="Lucida Sans" w:eastAsia="Times New Roman" w:hAnsi="Lucida Sans"/>
          <w:i/>
          <w:iCs/>
          <w:sz w:val="20"/>
          <w:szCs w:val="20"/>
        </w:rPr>
        <w:t>” 1</w:t>
      </w:r>
      <w:r w:rsidRPr="008B59BB">
        <w:rPr>
          <w:rFonts w:ascii="Lucida Sans" w:eastAsia="Times New Roman" w:hAnsi="Lucida Sans"/>
          <w:i/>
          <w:iCs/>
          <w:sz w:val="20"/>
          <w:szCs w:val="20"/>
          <w:vertAlign w:val="superscript"/>
        </w:rPr>
        <w:t>st</w:t>
      </w:r>
      <w:r w:rsidRPr="008B59BB">
        <w:rPr>
          <w:rFonts w:ascii="Lucida Sans" w:eastAsia="Times New Roman" w:hAnsi="Lucida Sans"/>
          <w:i/>
          <w:iCs/>
          <w:sz w:val="20"/>
          <w:szCs w:val="20"/>
        </w:rPr>
        <w:t xml:space="preserve"> Grade resource to expand student learning </w:t>
      </w:r>
      <w:bookmarkEnd w:id="0"/>
      <w:r w:rsidRPr="008B59BB">
        <w:rPr>
          <w:rFonts w:ascii="Lucida Sans" w:eastAsia="Times New Roman" w:hAnsi="Lucida Sans"/>
          <w:i/>
          <w:iCs/>
          <w:sz w:val="20"/>
          <w:szCs w:val="20"/>
        </w:rPr>
        <w:t>on this topic.  </w:t>
      </w:r>
      <w:bookmarkEnd w:id="1"/>
      <w:r w:rsidRPr="008B59BB">
        <w:rPr>
          <w:rFonts w:ascii="Lucida Sans" w:eastAsia="Times New Roman" w:hAnsi="Lucida Sans"/>
          <w:i/>
          <w:iCs/>
          <w:sz w:val="20"/>
          <w:szCs w:val="20"/>
        </w:rPr>
        <w:t xml:space="preserve"> </w:t>
      </w:r>
    </w:p>
    <w:tbl>
      <w:tblPr>
        <w:tblStyle w:val="TableGrid"/>
        <w:tblW w:w="14400" w:type="dxa"/>
        <w:tblInd w:w="-5" w:type="dxa"/>
        <w:tblLayout w:type="fixed"/>
        <w:tblLook w:val="04A0" w:firstRow="1" w:lastRow="0" w:firstColumn="1" w:lastColumn="0" w:noHBand="0" w:noVBand="1"/>
      </w:tblPr>
      <w:tblGrid>
        <w:gridCol w:w="4320"/>
        <w:gridCol w:w="10080"/>
      </w:tblGrid>
      <w:tr w:rsidR="008E5118" w:rsidRPr="00B33B90" w14:paraId="0DD200B4" w14:textId="77777777" w:rsidTr="008B59BB">
        <w:trPr>
          <w:trHeight w:val="432"/>
        </w:trPr>
        <w:tc>
          <w:tcPr>
            <w:tcW w:w="14400" w:type="dxa"/>
            <w:gridSpan w:val="2"/>
            <w:shd w:val="clear" w:color="auto" w:fill="22A469"/>
            <w:vAlign w:val="center"/>
          </w:tcPr>
          <w:bookmarkEnd w:id="2"/>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3024BA" w:rsidRPr="00B33B90" w14:paraId="4A370559" w14:textId="77777777" w:rsidTr="008B59BB">
        <w:trPr>
          <w:trHeight w:val="1583"/>
        </w:trPr>
        <w:tc>
          <w:tcPr>
            <w:tcW w:w="4320" w:type="dxa"/>
            <w:tcBorders>
              <w:top w:val="single" w:sz="4" w:space="0" w:color="auto"/>
            </w:tcBorders>
            <w:shd w:val="clear" w:color="auto" w:fill="F2F2F2" w:themeFill="background1" w:themeFillShade="F2"/>
          </w:tcPr>
          <w:p w14:paraId="14D97734" w14:textId="633F6AC3" w:rsidR="003024BA" w:rsidRPr="00B33B90" w:rsidRDefault="003024BA" w:rsidP="000D6B45">
            <w:pPr>
              <w:rPr>
                <w:rFonts w:ascii="Lucida Sans" w:hAnsi="Lucida Sans"/>
                <w:sz w:val="22"/>
                <w:szCs w:val="22"/>
              </w:rPr>
            </w:pPr>
            <w:r w:rsidRPr="00B33B90">
              <w:rPr>
                <w:rFonts w:ascii="Lucida Sans" w:hAnsi="Lucida Sans"/>
                <w:sz w:val="22"/>
                <w:szCs w:val="22"/>
              </w:rPr>
              <w:t>Read Aloud</w:t>
            </w:r>
            <w:r w:rsidR="00732A43">
              <w:rPr>
                <w:rFonts w:ascii="Lucida Sans" w:hAnsi="Lucida Sans"/>
                <w:sz w:val="22"/>
                <w:szCs w:val="22"/>
              </w:rPr>
              <w:t>:</w:t>
            </w:r>
          </w:p>
          <w:p w14:paraId="62E5AA83" w14:textId="12EFA71D" w:rsidR="003024BA" w:rsidRPr="00732A43" w:rsidRDefault="00ED02E8" w:rsidP="00727AC2">
            <w:pPr>
              <w:rPr>
                <w:rFonts w:ascii="Lucida Sans" w:hAnsi="Lucida Sans"/>
                <w:sz w:val="22"/>
                <w:szCs w:val="22"/>
              </w:rPr>
            </w:pPr>
            <w:r w:rsidRPr="00732A43">
              <w:rPr>
                <w:rFonts w:ascii="Lucida Sans" w:hAnsi="Lucida Sans"/>
                <w:sz w:val="22"/>
                <w:szCs w:val="22"/>
              </w:rPr>
              <w:t xml:space="preserve">Spiders </w:t>
            </w:r>
          </w:p>
          <w:p w14:paraId="1FCB479F" w14:textId="77777777" w:rsidR="00ED02E8" w:rsidRPr="009E0CC2" w:rsidRDefault="00ED02E8" w:rsidP="00727AC2">
            <w:pPr>
              <w:rPr>
                <w:rFonts w:ascii="Lucida Sans" w:hAnsi="Lucida Sans"/>
                <w:sz w:val="22"/>
                <w:szCs w:val="22"/>
              </w:rPr>
            </w:pPr>
          </w:p>
          <w:p w14:paraId="30616241" w14:textId="0C3986CF" w:rsidR="00ED02E8" w:rsidRPr="00732A43" w:rsidRDefault="00792866" w:rsidP="00727AC2">
            <w:pPr>
              <w:rPr>
                <w:rFonts w:ascii="Lucida Sans" w:hAnsi="Lucida Sans"/>
                <w:sz w:val="20"/>
                <w:szCs w:val="20"/>
              </w:rPr>
            </w:pPr>
            <w:hyperlink r:id="rId8" w:history="1">
              <w:r w:rsidR="00ED02E8" w:rsidRPr="00732A43">
                <w:rPr>
                  <w:rStyle w:val="Hyperlink"/>
                  <w:rFonts w:ascii="Lucida Sans" w:hAnsi="Lucida Sans"/>
                  <w:sz w:val="20"/>
                  <w:szCs w:val="20"/>
                </w:rPr>
                <w:t>http://achievethecore.org/page/2565/spiders</w:t>
              </w:r>
            </w:hyperlink>
          </w:p>
        </w:tc>
        <w:tc>
          <w:tcPr>
            <w:tcW w:w="10080" w:type="dxa"/>
            <w:shd w:val="clear" w:color="auto" w:fill="F2F2F2" w:themeFill="background1" w:themeFillShade="F2"/>
          </w:tcPr>
          <w:p w14:paraId="0DD992CA" w14:textId="77777777" w:rsidR="00A11FD5" w:rsidRPr="00732A43" w:rsidRDefault="00727AC2" w:rsidP="00727AC2">
            <w:pPr>
              <w:rPr>
                <w:rFonts w:ascii="Lucida Sans" w:hAnsi="Lucida Sans"/>
                <w:b/>
                <w:sz w:val="22"/>
                <w:szCs w:val="22"/>
              </w:rPr>
            </w:pPr>
            <w:r w:rsidRPr="00732A43">
              <w:rPr>
                <w:rFonts w:ascii="Lucida Sans" w:hAnsi="Lucida Sans"/>
                <w:b/>
                <w:sz w:val="22"/>
                <w:szCs w:val="22"/>
              </w:rPr>
              <w:t>Synopsis of Text:</w:t>
            </w:r>
          </w:p>
          <w:p w14:paraId="267DFBF1" w14:textId="5C277478" w:rsidR="00732A43" w:rsidRPr="00732A43" w:rsidRDefault="00ED02E8" w:rsidP="00727AC2">
            <w:pPr>
              <w:rPr>
                <w:rFonts w:ascii="Lucida Sans" w:hAnsi="Lucida Sans"/>
                <w:sz w:val="20"/>
                <w:szCs w:val="20"/>
              </w:rPr>
            </w:pPr>
            <w:r w:rsidRPr="00732A43">
              <w:rPr>
                <w:rFonts w:ascii="Lucida Sans" w:hAnsi="Lucida Sans"/>
                <w:sz w:val="20"/>
                <w:szCs w:val="20"/>
              </w:rPr>
              <w:t>The book starts with general facts about spiders, including where the scientific name of spiders comes from, then tells the parts of a spider’s body and how spiders and insects are different. Then Gibbons gives examples of various interesting spiders and what they do to catch insects to eat</w:t>
            </w:r>
            <w:r w:rsidR="009E0CC2" w:rsidRPr="00732A43">
              <w:rPr>
                <w:rFonts w:ascii="Lucida Sans" w:hAnsi="Lucida Sans"/>
                <w:sz w:val="20"/>
                <w:szCs w:val="20"/>
              </w:rPr>
              <w:t>. Students learn that spiders are their own special species, and that there are many different types of spiders that do all sorts of different things to catch food.</w:t>
            </w:r>
            <w:r w:rsidRPr="00732A43">
              <w:rPr>
                <w:rFonts w:ascii="Lucida Sans" w:hAnsi="Lucida Sans"/>
                <w:sz w:val="20"/>
                <w:szCs w:val="20"/>
              </w:rPr>
              <w:t xml:space="preserve"> </w:t>
            </w:r>
          </w:p>
        </w:tc>
      </w:tr>
      <w:tr w:rsidR="003024BA" w:rsidRPr="00B33B90" w14:paraId="61E678C1" w14:textId="77777777" w:rsidTr="008B59BB">
        <w:trPr>
          <w:trHeight w:val="2042"/>
        </w:trPr>
        <w:tc>
          <w:tcPr>
            <w:tcW w:w="4320" w:type="dxa"/>
            <w:tcBorders>
              <w:top w:val="single" w:sz="4" w:space="0" w:color="auto"/>
              <w:bottom w:val="single" w:sz="4" w:space="0" w:color="auto"/>
            </w:tcBorders>
          </w:tcPr>
          <w:p w14:paraId="77A240EE" w14:textId="26A1CF64" w:rsidR="003024BA" w:rsidRPr="009E0CC2" w:rsidRDefault="00727AC2" w:rsidP="00F55317">
            <w:pPr>
              <w:rPr>
                <w:rFonts w:ascii="Lucida Sans" w:hAnsi="Lucida Sans"/>
                <w:sz w:val="22"/>
                <w:szCs w:val="22"/>
              </w:rPr>
            </w:pPr>
            <w:r w:rsidRPr="009E0CC2">
              <w:rPr>
                <w:rFonts w:ascii="Lucida Sans" w:hAnsi="Lucida Sans"/>
                <w:sz w:val="22"/>
                <w:szCs w:val="22"/>
              </w:rPr>
              <w:t>Related Text 1:</w:t>
            </w:r>
          </w:p>
          <w:p w14:paraId="6A4C4846" w14:textId="3756ED52" w:rsidR="00727AC2" w:rsidRPr="009E0CC2" w:rsidRDefault="00EE637E" w:rsidP="00F55317">
            <w:pPr>
              <w:rPr>
                <w:rFonts w:ascii="Lucida Sans" w:hAnsi="Lucida Sans"/>
                <w:sz w:val="22"/>
                <w:szCs w:val="22"/>
              </w:rPr>
            </w:pPr>
            <w:r>
              <w:rPr>
                <w:rFonts w:ascii="Lucida Sans" w:hAnsi="Lucida Sans"/>
                <w:sz w:val="22"/>
                <w:szCs w:val="22"/>
              </w:rPr>
              <w:t>Spiders</w:t>
            </w:r>
          </w:p>
          <w:p w14:paraId="0B7D8664" w14:textId="77777777" w:rsidR="005F1E0D" w:rsidRPr="009E0CC2" w:rsidRDefault="005F1E0D" w:rsidP="00F55317">
            <w:pPr>
              <w:rPr>
                <w:rFonts w:ascii="Lucida Sans" w:hAnsi="Lucida Sans"/>
                <w:sz w:val="22"/>
                <w:szCs w:val="22"/>
              </w:rPr>
            </w:pPr>
          </w:p>
          <w:p w14:paraId="051BB4CD" w14:textId="77777777" w:rsidR="005F1E0D" w:rsidRDefault="00792866" w:rsidP="00F55317">
            <w:pPr>
              <w:rPr>
                <w:rStyle w:val="Hyperlink"/>
                <w:rFonts w:ascii="Lucida Sans" w:hAnsi="Lucida Sans"/>
                <w:sz w:val="20"/>
                <w:szCs w:val="20"/>
              </w:rPr>
            </w:pPr>
            <w:hyperlink r:id="rId9" w:history="1">
              <w:r w:rsidR="005F1E0D" w:rsidRPr="00732A43">
                <w:rPr>
                  <w:rStyle w:val="Hyperlink"/>
                  <w:rFonts w:ascii="Lucida Sans" w:hAnsi="Lucida Sans"/>
                  <w:sz w:val="20"/>
                  <w:szCs w:val="20"/>
                </w:rPr>
                <w:t>https://www.dkfindout.com/us/animals-and-nature/invertebrates/spiders/</w:t>
              </w:r>
            </w:hyperlink>
          </w:p>
          <w:p w14:paraId="0534F223" w14:textId="7126228F" w:rsidR="00087811" w:rsidRPr="00732A43" w:rsidRDefault="00087811" w:rsidP="00F55317">
            <w:pPr>
              <w:rPr>
                <w:rFonts w:ascii="Lucida Sans" w:hAnsi="Lucida Sans"/>
                <w:sz w:val="20"/>
                <w:szCs w:val="20"/>
              </w:rPr>
            </w:pPr>
          </w:p>
        </w:tc>
        <w:tc>
          <w:tcPr>
            <w:tcW w:w="10080" w:type="dxa"/>
          </w:tcPr>
          <w:p w14:paraId="6501661B" w14:textId="065EFCFA" w:rsidR="001A6D85" w:rsidRPr="00087811" w:rsidRDefault="00727AC2" w:rsidP="00727AC2">
            <w:pPr>
              <w:rPr>
                <w:rFonts w:ascii="Lucida Sans" w:hAnsi="Lucida Sans"/>
                <w:b/>
                <w:sz w:val="22"/>
                <w:szCs w:val="22"/>
              </w:rPr>
            </w:pPr>
            <w:r w:rsidRPr="00087811">
              <w:rPr>
                <w:rFonts w:ascii="Lucida Sans" w:hAnsi="Lucida Sans"/>
                <w:b/>
                <w:sz w:val="22"/>
                <w:szCs w:val="22"/>
              </w:rPr>
              <w:t>Synopsis, highlighting related learning</w:t>
            </w:r>
            <w:r w:rsidR="00087811" w:rsidRPr="00087811">
              <w:rPr>
                <w:rFonts w:ascii="Lucida Sans" w:hAnsi="Lucida Sans"/>
                <w:b/>
                <w:sz w:val="22"/>
                <w:szCs w:val="22"/>
              </w:rPr>
              <w:t>:</w:t>
            </w:r>
          </w:p>
          <w:p w14:paraId="267B43D8" w14:textId="46D36DFB" w:rsidR="00A13FBC" w:rsidRPr="00087811" w:rsidRDefault="00EE637E" w:rsidP="009E0CC2">
            <w:pPr>
              <w:rPr>
                <w:rFonts w:ascii="Lucida Sans" w:hAnsi="Lucida Sans"/>
                <w:sz w:val="20"/>
                <w:szCs w:val="20"/>
              </w:rPr>
            </w:pPr>
            <w:r>
              <w:rPr>
                <w:rFonts w:ascii="Lucida Sans" w:hAnsi="Lucida Sans"/>
                <w:sz w:val="20"/>
                <w:szCs w:val="20"/>
              </w:rPr>
              <w:t>This text</w:t>
            </w:r>
            <w:r w:rsidR="005F1E0D" w:rsidRPr="00087811">
              <w:rPr>
                <w:rFonts w:ascii="Lucida Sans" w:hAnsi="Lucida Sans"/>
                <w:sz w:val="20"/>
                <w:szCs w:val="20"/>
              </w:rPr>
              <w:t xml:space="preserve"> gives basic information about spiders, reinforcing the </w:t>
            </w:r>
            <w:r w:rsidR="009E0CC2" w:rsidRPr="00087811">
              <w:rPr>
                <w:rFonts w:ascii="Lucida Sans" w:hAnsi="Lucida Sans"/>
                <w:sz w:val="20"/>
                <w:szCs w:val="20"/>
              </w:rPr>
              <w:t>in</w:t>
            </w:r>
            <w:r>
              <w:rPr>
                <w:rFonts w:ascii="Lucida Sans" w:hAnsi="Lucida Sans"/>
                <w:sz w:val="20"/>
                <w:szCs w:val="20"/>
              </w:rPr>
              <w:t>formation learned from the read-</w:t>
            </w:r>
            <w:r w:rsidR="009E0CC2" w:rsidRPr="00087811">
              <w:rPr>
                <w:rFonts w:ascii="Lucida Sans" w:hAnsi="Lucida Sans"/>
                <w:sz w:val="20"/>
                <w:szCs w:val="20"/>
              </w:rPr>
              <w:t>aloud text. It includes a labeled photograph of a house spider; when the user rolls over each label, a caption with more information about the body part appears. Users can navigate to other sections about spiders on DK Find Out by clicking on icons at the bottom of the diagram of the house spider. Specifically, “Spiders Web” provides another labeled photograph related to spiders, this time of a Sydney funnel</w:t>
            </w:r>
            <w:r w:rsidR="00C713C5" w:rsidRPr="00087811">
              <w:rPr>
                <w:rFonts w:ascii="Lucida Sans" w:hAnsi="Lucida Sans"/>
                <w:sz w:val="20"/>
                <w:szCs w:val="20"/>
              </w:rPr>
              <w:t>-</w:t>
            </w:r>
            <w:r w:rsidR="009E0CC2" w:rsidRPr="00087811">
              <w:rPr>
                <w:rFonts w:ascii="Lucida Sans" w:hAnsi="Lucida Sans"/>
                <w:sz w:val="20"/>
                <w:szCs w:val="20"/>
              </w:rPr>
              <w:t>web spider and its web. The text on this part of the website explains how spiders make and use their webs.</w:t>
            </w:r>
            <w:r w:rsidR="00A13FBC">
              <w:rPr>
                <w:rFonts w:ascii="Lucida Sans" w:hAnsi="Lucida Sans"/>
                <w:sz w:val="20"/>
                <w:szCs w:val="20"/>
              </w:rPr>
              <w:t xml:space="preserve"> </w:t>
            </w:r>
          </w:p>
        </w:tc>
      </w:tr>
      <w:tr w:rsidR="00727AC2" w:rsidRPr="00B33B90" w14:paraId="177ACD21" w14:textId="77777777" w:rsidTr="008B59BB">
        <w:trPr>
          <w:trHeight w:val="1358"/>
        </w:trPr>
        <w:tc>
          <w:tcPr>
            <w:tcW w:w="4320" w:type="dxa"/>
            <w:tcBorders>
              <w:top w:val="single" w:sz="4" w:space="0" w:color="auto"/>
              <w:bottom w:val="single" w:sz="4" w:space="0" w:color="auto"/>
            </w:tcBorders>
          </w:tcPr>
          <w:p w14:paraId="5CC8B50E" w14:textId="2F9B5950" w:rsidR="00727AC2" w:rsidRPr="009E0CC2" w:rsidRDefault="00727AC2" w:rsidP="00727AC2">
            <w:pPr>
              <w:rPr>
                <w:rFonts w:ascii="Lucida Sans" w:hAnsi="Lucida Sans"/>
                <w:sz w:val="22"/>
                <w:szCs w:val="22"/>
              </w:rPr>
            </w:pPr>
            <w:r w:rsidRPr="009E0CC2">
              <w:rPr>
                <w:rFonts w:ascii="Lucida Sans" w:hAnsi="Lucida Sans"/>
                <w:sz w:val="22"/>
                <w:szCs w:val="22"/>
              </w:rPr>
              <w:t>Related Text 2:</w:t>
            </w:r>
          </w:p>
          <w:p w14:paraId="54537816" w14:textId="77777777" w:rsidR="00727AC2" w:rsidRPr="00087811" w:rsidRDefault="009E0CC2" w:rsidP="00727AC2">
            <w:pPr>
              <w:rPr>
                <w:rFonts w:ascii="Lucida Sans" w:hAnsi="Lucida Sans"/>
                <w:sz w:val="22"/>
                <w:szCs w:val="22"/>
              </w:rPr>
            </w:pPr>
            <w:r w:rsidRPr="00087811">
              <w:rPr>
                <w:rFonts w:ascii="Lucida Sans" w:hAnsi="Lucida Sans"/>
                <w:sz w:val="22"/>
                <w:szCs w:val="22"/>
              </w:rPr>
              <w:t>The Spider’s Web</w:t>
            </w:r>
          </w:p>
          <w:p w14:paraId="2132CFBE" w14:textId="77777777" w:rsidR="009E0CC2" w:rsidRPr="009E0CC2" w:rsidRDefault="009E0CC2" w:rsidP="00727AC2">
            <w:pPr>
              <w:rPr>
                <w:rFonts w:ascii="Lucida Sans" w:hAnsi="Lucida Sans"/>
                <w:sz w:val="22"/>
                <w:szCs w:val="22"/>
              </w:rPr>
            </w:pPr>
          </w:p>
          <w:p w14:paraId="4F5D2D72" w14:textId="24484F80" w:rsidR="00087811" w:rsidRPr="008B59BB" w:rsidRDefault="00792866" w:rsidP="00727AC2">
            <w:pPr>
              <w:rPr>
                <w:rFonts w:ascii="Lucida Sans" w:hAnsi="Lucida Sans"/>
                <w:color w:val="0563C1" w:themeColor="hyperlink"/>
                <w:sz w:val="20"/>
                <w:szCs w:val="20"/>
                <w:u w:val="single"/>
              </w:rPr>
            </w:pPr>
            <w:hyperlink r:id="rId10" w:history="1">
              <w:r w:rsidR="009E0CC2" w:rsidRPr="00087811">
                <w:rPr>
                  <w:rStyle w:val="Hyperlink"/>
                  <w:rFonts w:ascii="Lucida Sans" w:hAnsi="Lucida Sans"/>
                  <w:sz w:val="20"/>
                  <w:szCs w:val="20"/>
                </w:rPr>
                <w:t>https://www.raz-plus.com/books/leveled-books/book/?id=1853&amp;lang=English</w:t>
              </w:r>
            </w:hyperlink>
          </w:p>
        </w:tc>
        <w:tc>
          <w:tcPr>
            <w:tcW w:w="10080" w:type="dxa"/>
          </w:tcPr>
          <w:p w14:paraId="12D9AF66" w14:textId="12F3D5DF" w:rsidR="00727AC2" w:rsidRPr="00087811" w:rsidRDefault="00727AC2" w:rsidP="00727AC2">
            <w:pPr>
              <w:rPr>
                <w:rFonts w:ascii="Lucida Sans" w:hAnsi="Lucida Sans"/>
                <w:b/>
                <w:sz w:val="22"/>
                <w:szCs w:val="22"/>
              </w:rPr>
            </w:pPr>
            <w:r w:rsidRPr="00087811">
              <w:rPr>
                <w:rFonts w:ascii="Lucida Sans" w:hAnsi="Lucida Sans"/>
                <w:b/>
                <w:sz w:val="22"/>
                <w:szCs w:val="22"/>
              </w:rPr>
              <w:t>Synopsis, highlighting related learning</w:t>
            </w:r>
            <w:r w:rsidR="00087811" w:rsidRPr="00087811">
              <w:rPr>
                <w:rFonts w:ascii="Lucida Sans" w:hAnsi="Lucida Sans"/>
                <w:b/>
                <w:sz w:val="22"/>
                <w:szCs w:val="22"/>
              </w:rPr>
              <w:t>:</w:t>
            </w:r>
          </w:p>
          <w:p w14:paraId="44A560AE" w14:textId="595009B7" w:rsidR="009E0CC2" w:rsidRPr="00087811" w:rsidRDefault="009E0CC2" w:rsidP="009E0CC2">
            <w:pPr>
              <w:rPr>
                <w:rFonts w:ascii="Lucida Sans" w:hAnsi="Lucida Sans"/>
                <w:sz w:val="20"/>
                <w:szCs w:val="20"/>
              </w:rPr>
            </w:pPr>
            <w:r w:rsidRPr="00087811">
              <w:rPr>
                <w:rFonts w:ascii="Lucida Sans" w:hAnsi="Lucida Sans"/>
                <w:sz w:val="20"/>
                <w:szCs w:val="20"/>
              </w:rPr>
              <w:t>This short informational book describes the process of how a spider builds and uses its web, adding on to students’ knowledge about spiders and how they catch their food from the read aloud text. It includes engaging photographs that support the content of the text.</w:t>
            </w:r>
          </w:p>
        </w:tc>
      </w:tr>
      <w:tr w:rsidR="00727AC2" w:rsidRPr="00B33B90" w14:paraId="13CB8A7A" w14:textId="77777777" w:rsidTr="008B59BB">
        <w:trPr>
          <w:trHeight w:val="1772"/>
        </w:trPr>
        <w:tc>
          <w:tcPr>
            <w:tcW w:w="4320" w:type="dxa"/>
            <w:tcBorders>
              <w:top w:val="single" w:sz="4" w:space="0" w:color="auto"/>
            </w:tcBorders>
          </w:tcPr>
          <w:p w14:paraId="7FDB2FE2" w14:textId="4F1516E2" w:rsidR="00727AC2" w:rsidRPr="009E0CC2" w:rsidRDefault="00727AC2" w:rsidP="00727AC2">
            <w:pPr>
              <w:rPr>
                <w:rFonts w:ascii="Lucida Sans" w:hAnsi="Lucida Sans"/>
                <w:sz w:val="22"/>
                <w:szCs w:val="22"/>
              </w:rPr>
            </w:pPr>
            <w:r w:rsidRPr="009E0CC2">
              <w:rPr>
                <w:rFonts w:ascii="Lucida Sans" w:hAnsi="Lucida Sans"/>
                <w:sz w:val="22"/>
                <w:szCs w:val="22"/>
              </w:rPr>
              <w:t>Related Text 3:</w:t>
            </w:r>
          </w:p>
          <w:p w14:paraId="76328B2E" w14:textId="7D8E4F3B" w:rsidR="00727AC2" w:rsidRPr="009E0CC2" w:rsidRDefault="00087811" w:rsidP="00727AC2">
            <w:pPr>
              <w:rPr>
                <w:rFonts w:ascii="Lucida Sans" w:hAnsi="Lucida Sans"/>
                <w:sz w:val="22"/>
                <w:szCs w:val="22"/>
              </w:rPr>
            </w:pPr>
            <w:r>
              <w:rPr>
                <w:rFonts w:ascii="Lucida Sans" w:hAnsi="Lucida Sans"/>
                <w:sz w:val="22"/>
                <w:szCs w:val="22"/>
              </w:rPr>
              <w:t>Web Weavers</w:t>
            </w:r>
          </w:p>
          <w:p w14:paraId="0C12524F" w14:textId="77777777" w:rsidR="009E0CC2" w:rsidRPr="009E0CC2" w:rsidRDefault="009E0CC2" w:rsidP="00727AC2">
            <w:pPr>
              <w:rPr>
                <w:rFonts w:ascii="Lucida Sans" w:hAnsi="Lucida Sans"/>
                <w:sz w:val="22"/>
                <w:szCs w:val="22"/>
              </w:rPr>
            </w:pPr>
          </w:p>
          <w:p w14:paraId="4090152D" w14:textId="76E7F7A5" w:rsidR="009E0CC2" w:rsidRPr="00087811" w:rsidRDefault="00792866" w:rsidP="00727AC2">
            <w:pPr>
              <w:rPr>
                <w:rFonts w:ascii="Lucida Sans" w:hAnsi="Lucida Sans"/>
                <w:sz w:val="20"/>
                <w:szCs w:val="20"/>
              </w:rPr>
            </w:pPr>
            <w:hyperlink r:id="rId11" w:anchor="!articleTab:content/" w:history="1">
              <w:r w:rsidR="009E0CC2" w:rsidRPr="00087811">
                <w:rPr>
                  <w:rStyle w:val="Hyperlink"/>
                  <w:rFonts w:ascii="Lucida Sans" w:hAnsi="Lucida Sans"/>
                  <w:sz w:val="20"/>
                  <w:szCs w:val="20"/>
                </w:rPr>
                <w:t>https://www.readworks.org/article/Web-Weavers/70794ddc-ff2a-452c-a5ff-d645930cdc58#!articleTab:content/</w:t>
              </w:r>
            </w:hyperlink>
          </w:p>
        </w:tc>
        <w:tc>
          <w:tcPr>
            <w:tcW w:w="10080" w:type="dxa"/>
          </w:tcPr>
          <w:p w14:paraId="34FDD92C" w14:textId="4743D2FF" w:rsidR="00727AC2" w:rsidRPr="00087811" w:rsidRDefault="00727AC2" w:rsidP="00727AC2">
            <w:pPr>
              <w:rPr>
                <w:rFonts w:ascii="Lucida Sans" w:hAnsi="Lucida Sans"/>
                <w:b/>
                <w:sz w:val="22"/>
                <w:szCs w:val="22"/>
              </w:rPr>
            </w:pPr>
            <w:r w:rsidRPr="00087811">
              <w:rPr>
                <w:rFonts w:ascii="Lucida Sans" w:hAnsi="Lucida Sans"/>
                <w:b/>
                <w:sz w:val="22"/>
                <w:szCs w:val="22"/>
              </w:rPr>
              <w:t>Synopsis, highlighting related learning</w:t>
            </w:r>
            <w:r w:rsidR="00087811" w:rsidRPr="00087811">
              <w:rPr>
                <w:rFonts w:ascii="Lucida Sans" w:hAnsi="Lucida Sans"/>
                <w:b/>
                <w:sz w:val="22"/>
                <w:szCs w:val="22"/>
              </w:rPr>
              <w:t>:</w:t>
            </w:r>
          </w:p>
          <w:p w14:paraId="79D81B55" w14:textId="321CD6BB" w:rsidR="009E0CC2" w:rsidRPr="00087811" w:rsidRDefault="009E0CC2" w:rsidP="009E0CC2">
            <w:pPr>
              <w:rPr>
                <w:rFonts w:ascii="Lucida Sans" w:hAnsi="Lucida Sans"/>
                <w:sz w:val="20"/>
                <w:szCs w:val="20"/>
              </w:rPr>
            </w:pPr>
            <w:r w:rsidRPr="00087811">
              <w:rPr>
                <w:rFonts w:ascii="Lucida Sans" w:hAnsi="Lucida Sans"/>
                <w:sz w:val="20"/>
                <w:szCs w:val="20"/>
              </w:rPr>
              <w:t xml:space="preserve">The previous </w:t>
            </w:r>
            <w:r w:rsidR="00C713C5" w:rsidRPr="00087811">
              <w:rPr>
                <w:rFonts w:ascii="Lucida Sans" w:hAnsi="Lucida Sans"/>
                <w:sz w:val="20"/>
                <w:szCs w:val="20"/>
              </w:rPr>
              <w:t xml:space="preserve">resources </w:t>
            </w:r>
            <w:r w:rsidRPr="00087811">
              <w:rPr>
                <w:rFonts w:ascii="Lucida Sans" w:hAnsi="Lucida Sans"/>
                <w:sz w:val="20"/>
                <w:szCs w:val="20"/>
              </w:rPr>
              <w:t xml:space="preserve">in this text </w:t>
            </w:r>
            <w:r w:rsidR="00C713C5" w:rsidRPr="00087811">
              <w:rPr>
                <w:rFonts w:ascii="Lucida Sans" w:hAnsi="Lucida Sans"/>
                <w:sz w:val="20"/>
                <w:szCs w:val="20"/>
              </w:rPr>
              <w:t xml:space="preserve">set </w:t>
            </w:r>
            <w:r w:rsidRPr="00087811">
              <w:rPr>
                <w:rFonts w:ascii="Lucida Sans" w:hAnsi="Lucida Sans"/>
                <w:sz w:val="20"/>
                <w:szCs w:val="20"/>
              </w:rPr>
              <w:t>explain how spiders use their s</w:t>
            </w:r>
            <w:r w:rsidR="00EE637E">
              <w:rPr>
                <w:rFonts w:ascii="Lucida Sans" w:hAnsi="Lucida Sans"/>
                <w:sz w:val="20"/>
                <w:szCs w:val="20"/>
              </w:rPr>
              <w:t>ilk to make webs</w:t>
            </w:r>
            <w:r w:rsidRPr="00087811">
              <w:rPr>
                <w:rFonts w:ascii="Lucida Sans" w:hAnsi="Lucida Sans"/>
                <w:sz w:val="20"/>
                <w:szCs w:val="20"/>
              </w:rPr>
              <w:t xml:space="preserve"> and that different kinds of spiders catch food in different ways. This informational article builds on that knowledge by describing how three different kinds of spiders use their silk to build different types of webs.</w:t>
            </w:r>
          </w:p>
          <w:p w14:paraId="729D95D2" w14:textId="77777777" w:rsidR="006E4CB4" w:rsidRPr="00087811" w:rsidRDefault="006E4CB4" w:rsidP="009E0CC2">
            <w:pPr>
              <w:rPr>
                <w:rFonts w:ascii="Lucida Sans" w:hAnsi="Lucida Sans"/>
                <w:sz w:val="20"/>
                <w:szCs w:val="20"/>
              </w:rPr>
            </w:pPr>
          </w:p>
          <w:p w14:paraId="72892E8B" w14:textId="5ED5B8F5" w:rsidR="00087811" w:rsidRPr="008B59BB" w:rsidRDefault="006E4CB4" w:rsidP="009E0CC2">
            <w:pPr>
              <w:rPr>
                <w:rFonts w:ascii="Lucida Sans" w:hAnsi="Lucida Sans"/>
                <w:i/>
                <w:sz w:val="20"/>
                <w:szCs w:val="20"/>
              </w:rPr>
            </w:pPr>
            <w:r w:rsidRPr="00087811">
              <w:rPr>
                <w:rFonts w:ascii="Lucida Sans" w:hAnsi="Lucida Sans"/>
                <w:i/>
                <w:sz w:val="20"/>
                <w:szCs w:val="20"/>
              </w:rPr>
              <w:t>Note: This resource is also available as an audio text</w:t>
            </w:r>
            <w:r w:rsidR="00087811" w:rsidRPr="00087811">
              <w:rPr>
                <w:rFonts w:ascii="Lucida Sans" w:hAnsi="Lucida Sans"/>
                <w:i/>
                <w:sz w:val="20"/>
                <w:szCs w:val="20"/>
              </w:rPr>
              <w:t>.</w:t>
            </w:r>
          </w:p>
        </w:tc>
      </w:tr>
    </w:tbl>
    <w:p w14:paraId="6E95132B" w14:textId="77777777" w:rsidR="00087811" w:rsidRPr="00B33B90" w:rsidRDefault="00087811">
      <w:pPr>
        <w:rPr>
          <w:rFonts w:ascii="Lucida Sans" w:hAnsi="Lucida Sans"/>
        </w:rPr>
      </w:pPr>
    </w:p>
    <w:p w14:paraId="61C47F52" w14:textId="77777777" w:rsidR="008B59BB" w:rsidRDefault="008B59BB" w:rsidP="008B59BB">
      <w:pPr>
        <w:spacing w:after="0" w:line="240" w:lineRule="auto"/>
        <w:contextualSpacing/>
      </w:pPr>
    </w:p>
    <w:tbl>
      <w:tblPr>
        <w:tblStyle w:val="TableGrid"/>
        <w:tblW w:w="14395" w:type="dxa"/>
        <w:tblLayout w:type="fixed"/>
        <w:tblLook w:val="04A0" w:firstRow="1" w:lastRow="0" w:firstColumn="1" w:lastColumn="0" w:noHBand="0" w:noVBand="1"/>
      </w:tblPr>
      <w:tblGrid>
        <w:gridCol w:w="4315"/>
        <w:gridCol w:w="10080"/>
      </w:tblGrid>
      <w:tr w:rsidR="00727AC2" w:rsidRPr="00B33B90" w14:paraId="0FEB2597" w14:textId="77777777" w:rsidTr="00087811">
        <w:trPr>
          <w:trHeight w:val="432"/>
        </w:trPr>
        <w:tc>
          <w:tcPr>
            <w:tcW w:w="14395" w:type="dxa"/>
            <w:gridSpan w:val="2"/>
            <w:shd w:val="clear" w:color="auto" w:fill="22A469"/>
            <w:vAlign w:val="center"/>
          </w:tcPr>
          <w:p w14:paraId="2C3532D0" w14:textId="23943E9E" w:rsidR="00727AC2" w:rsidRPr="00B33B90" w:rsidRDefault="00727AC2" w:rsidP="00087811">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087811">
        <w:tc>
          <w:tcPr>
            <w:tcW w:w="4315" w:type="dxa"/>
          </w:tcPr>
          <w:p w14:paraId="0690279F" w14:textId="05792216" w:rsidR="00CB6D76" w:rsidRPr="00CB6D76" w:rsidRDefault="00CB6D76">
            <w:pPr>
              <w:rPr>
                <w:rFonts w:ascii="Lucida Sans" w:hAnsi="Lucida Sans"/>
                <w:sz w:val="22"/>
                <w:szCs w:val="22"/>
              </w:rPr>
            </w:pPr>
            <w:r w:rsidRPr="00CB6D76">
              <w:rPr>
                <w:rFonts w:ascii="Lucida Sans" w:hAnsi="Lucida Sans"/>
                <w:sz w:val="22"/>
                <w:szCs w:val="22"/>
              </w:rPr>
              <w:t>Spi</w:t>
            </w:r>
            <w:r w:rsidR="00EE637E">
              <w:rPr>
                <w:rFonts w:ascii="Lucida Sans" w:hAnsi="Lucida Sans"/>
                <w:sz w:val="22"/>
                <w:szCs w:val="22"/>
              </w:rPr>
              <w:t>der Weaving Its W</w:t>
            </w:r>
            <w:r w:rsidR="00087811">
              <w:rPr>
                <w:rFonts w:ascii="Lucida Sans" w:hAnsi="Lucida Sans"/>
                <w:sz w:val="22"/>
                <w:szCs w:val="22"/>
              </w:rPr>
              <w:t>eb, time lapse</w:t>
            </w:r>
          </w:p>
          <w:p w14:paraId="634CAC17" w14:textId="77777777" w:rsidR="00CB6D76" w:rsidRPr="00CB6D76" w:rsidRDefault="00CB6D76">
            <w:pPr>
              <w:rPr>
                <w:rFonts w:ascii="Lucida Sans" w:hAnsi="Lucida Sans"/>
                <w:sz w:val="22"/>
                <w:szCs w:val="22"/>
              </w:rPr>
            </w:pPr>
          </w:p>
          <w:p w14:paraId="67C1AE2A" w14:textId="04646B1C" w:rsidR="00CB6D76" w:rsidRPr="00087811" w:rsidRDefault="00792866">
            <w:pPr>
              <w:rPr>
                <w:rFonts w:ascii="Lucida Sans" w:hAnsi="Lucida Sans"/>
                <w:sz w:val="20"/>
                <w:szCs w:val="20"/>
              </w:rPr>
            </w:pPr>
            <w:hyperlink r:id="rId12" w:history="1">
              <w:r w:rsidR="00CB6D76" w:rsidRPr="00087811">
                <w:rPr>
                  <w:rStyle w:val="Hyperlink"/>
                  <w:rFonts w:ascii="Lucida Sans" w:hAnsi="Lucida Sans"/>
                  <w:sz w:val="20"/>
                  <w:szCs w:val="20"/>
                </w:rPr>
                <w:t>http://thekidshouldseethis.com/post/78569540432</w:t>
              </w:r>
            </w:hyperlink>
          </w:p>
          <w:p w14:paraId="084385AE" w14:textId="46989CBC" w:rsidR="00CB6D76" w:rsidRPr="00CB6D76" w:rsidRDefault="00CB6D76">
            <w:pPr>
              <w:rPr>
                <w:rFonts w:ascii="Lucida Sans" w:hAnsi="Lucida Sans"/>
                <w:sz w:val="22"/>
                <w:szCs w:val="22"/>
              </w:rPr>
            </w:pPr>
          </w:p>
        </w:tc>
        <w:tc>
          <w:tcPr>
            <w:tcW w:w="10080" w:type="dxa"/>
          </w:tcPr>
          <w:p w14:paraId="1B6DB118" w14:textId="70D429CB" w:rsidR="00727AC2" w:rsidRPr="00087811" w:rsidRDefault="00727AC2">
            <w:pPr>
              <w:rPr>
                <w:rFonts w:ascii="Lucida Sans" w:hAnsi="Lucida Sans"/>
                <w:b/>
                <w:sz w:val="22"/>
                <w:szCs w:val="22"/>
              </w:rPr>
            </w:pPr>
            <w:r w:rsidRPr="00087811">
              <w:rPr>
                <w:rFonts w:ascii="Lucida Sans" w:hAnsi="Lucida Sans"/>
                <w:b/>
                <w:sz w:val="22"/>
                <w:szCs w:val="22"/>
              </w:rPr>
              <w:t>Description/rationale for inclusion</w:t>
            </w:r>
            <w:r w:rsidR="00087811" w:rsidRPr="00087811">
              <w:rPr>
                <w:rFonts w:ascii="Lucida Sans" w:hAnsi="Lucida Sans"/>
                <w:b/>
                <w:sz w:val="22"/>
                <w:szCs w:val="22"/>
              </w:rPr>
              <w:t>:</w:t>
            </w:r>
          </w:p>
          <w:p w14:paraId="4B0DC508" w14:textId="424E717E" w:rsidR="00CB6D76" w:rsidRPr="00087811" w:rsidRDefault="00CB6D76" w:rsidP="00CB6D76">
            <w:pPr>
              <w:rPr>
                <w:rFonts w:ascii="Lucida Sans" w:hAnsi="Lucida Sans"/>
                <w:sz w:val="20"/>
                <w:szCs w:val="20"/>
              </w:rPr>
            </w:pPr>
            <w:r w:rsidRPr="00087811">
              <w:rPr>
                <w:rFonts w:ascii="Lucida Sans" w:hAnsi="Lucida Sans"/>
                <w:sz w:val="20"/>
                <w:szCs w:val="20"/>
              </w:rPr>
              <w:t xml:space="preserve">This video is a series of photographs taken </w:t>
            </w:r>
            <w:r w:rsidR="00EE637E">
              <w:rPr>
                <w:rFonts w:ascii="Lucida Sans" w:hAnsi="Lucida Sans"/>
                <w:sz w:val="20"/>
                <w:szCs w:val="20"/>
              </w:rPr>
              <w:t>every four seconds over an hour-and-a-half period</w:t>
            </w:r>
            <w:r w:rsidRPr="00087811">
              <w:rPr>
                <w:rFonts w:ascii="Lucida Sans" w:hAnsi="Lucida Sans"/>
                <w:sz w:val="20"/>
                <w:szCs w:val="20"/>
              </w:rPr>
              <w:t xml:space="preserve"> as a spider builds its web. The visual of seeing the spider at work helps bring to life the process of building a web. </w:t>
            </w:r>
          </w:p>
        </w:tc>
      </w:tr>
      <w:tr w:rsidR="00727AC2" w:rsidRPr="00B33B90" w14:paraId="171901A7" w14:textId="77777777" w:rsidTr="00087811">
        <w:tc>
          <w:tcPr>
            <w:tcW w:w="4315" w:type="dxa"/>
          </w:tcPr>
          <w:p w14:paraId="3C427633" w14:textId="0F1387F5" w:rsidR="00727AC2" w:rsidRPr="00CB6D76" w:rsidRDefault="00087811">
            <w:pPr>
              <w:rPr>
                <w:rFonts w:ascii="Lucida Sans" w:hAnsi="Lucida Sans"/>
                <w:sz w:val="22"/>
                <w:szCs w:val="22"/>
              </w:rPr>
            </w:pPr>
            <w:r>
              <w:rPr>
                <w:rFonts w:ascii="Lucida Sans" w:hAnsi="Lucida Sans"/>
                <w:sz w:val="22"/>
                <w:szCs w:val="22"/>
              </w:rPr>
              <w:t>Dangling Spider Webs</w:t>
            </w:r>
          </w:p>
          <w:p w14:paraId="27D5EB84" w14:textId="77777777" w:rsidR="00CB6D76" w:rsidRPr="00CB6D76" w:rsidRDefault="00CB6D76">
            <w:pPr>
              <w:rPr>
                <w:rFonts w:ascii="Lucida Sans" w:hAnsi="Lucida Sans"/>
                <w:sz w:val="22"/>
                <w:szCs w:val="22"/>
              </w:rPr>
            </w:pPr>
          </w:p>
          <w:p w14:paraId="7B538CEE" w14:textId="77777777" w:rsidR="00CB6D76" w:rsidRDefault="00792866">
            <w:pPr>
              <w:rPr>
                <w:rStyle w:val="Hyperlink"/>
                <w:rFonts w:ascii="Lucida Sans" w:hAnsi="Lucida Sans"/>
                <w:sz w:val="20"/>
                <w:szCs w:val="20"/>
              </w:rPr>
            </w:pPr>
            <w:hyperlink r:id="rId13" w:history="1">
              <w:r w:rsidR="00CB6D76" w:rsidRPr="00087811">
                <w:rPr>
                  <w:rStyle w:val="Hyperlink"/>
                  <w:rFonts w:ascii="Lucida Sans" w:hAnsi="Lucida Sans"/>
                  <w:sz w:val="20"/>
                  <w:szCs w:val="20"/>
                </w:rPr>
                <w:t>http://www.pbs.org/parents/crafts-for-kids/dangling-spider-webs/</w:t>
              </w:r>
            </w:hyperlink>
          </w:p>
          <w:p w14:paraId="47E49DC3" w14:textId="3F56099F" w:rsidR="00087811" w:rsidRPr="00087811" w:rsidRDefault="00087811">
            <w:pPr>
              <w:rPr>
                <w:rFonts w:ascii="Lucida Sans" w:hAnsi="Lucida Sans"/>
                <w:sz w:val="20"/>
                <w:szCs w:val="20"/>
              </w:rPr>
            </w:pPr>
          </w:p>
        </w:tc>
        <w:tc>
          <w:tcPr>
            <w:tcW w:w="10080" w:type="dxa"/>
          </w:tcPr>
          <w:p w14:paraId="62BBFE96" w14:textId="6A170586" w:rsidR="00727AC2" w:rsidRPr="00087811" w:rsidRDefault="00727AC2">
            <w:pPr>
              <w:rPr>
                <w:rFonts w:ascii="Lucida Sans" w:hAnsi="Lucida Sans"/>
                <w:b/>
                <w:sz w:val="22"/>
                <w:szCs w:val="22"/>
              </w:rPr>
            </w:pPr>
            <w:r w:rsidRPr="00087811">
              <w:rPr>
                <w:rFonts w:ascii="Lucida Sans" w:hAnsi="Lucida Sans"/>
                <w:b/>
                <w:sz w:val="22"/>
                <w:szCs w:val="22"/>
              </w:rPr>
              <w:t>Description/rationale for inclusion</w:t>
            </w:r>
            <w:r w:rsidR="00087811" w:rsidRPr="00087811">
              <w:rPr>
                <w:rFonts w:ascii="Lucida Sans" w:hAnsi="Lucida Sans"/>
                <w:b/>
                <w:sz w:val="22"/>
                <w:szCs w:val="22"/>
              </w:rPr>
              <w:t>:</w:t>
            </w:r>
          </w:p>
          <w:p w14:paraId="2885263F" w14:textId="0C69E84C" w:rsidR="00CB6D76" w:rsidRPr="00087811" w:rsidRDefault="00CB6D76">
            <w:pPr>
              <w:rPr>
                <w:rFonts w:ascii="Lucida Sans" w:hAnsi="Lucida Sans"/>
                <w:sz w:val="20"/>
                <w:szCs w:val="20"/>
              </w:rPr>
            </w:pPr>
            <w:r w:rsidRPr="00087811">
              <w:rPr>
                <w:rFonts w:ascii="Lucida Sans" w:hAnsi="Lucida Sans"/>
                <w:sz w:val="20"/>
                <w:szCs w:val="20"/>
              </w:rPr>
              <w:t>This craft allows students to become the spider by using yarn and other craft supplies to build a web.</w:t>
            </w:r>
          </w:p>
        </w:tc>
      </w:tr>
      <w:tr w:rsidR="006C6488" w:rsidRPr="00B33B90" w14:paraId="55FF4818" w14:textId="77777777" w:rsidTr="00087811">
        <w:tc>
          <w:tcPr>
            <w:tcW w:w="4315" w:type="dxa"/>
          </w:tcPr>
          <w:p w14:paraId="6F4B7F8D" w14:textId="13488E58" w:rsidR="006C6488" w:rsidRPr="005D03AB" w:rsidRDefault="006C6488">
            <w:pPr>
              <w:rPr>
                <w:rFonts w:ascii="Lucida Sans" w:hAnsi="Lucida Sans"/>
                <w:sz w:val="22"/>
                <w:szCs w:val="22"/>
              </w:rPr>
            </w:pPr>
            <w:proofErr w:type="spellStart"/>
            <w:r w:rsidRPr="005D03AB">
              <w:rPr>
                <w:rFonts w:ascii="Lucida Sans" w:hAnsi="Lucida Sans"/>
                <w:sz w:val="22"/>
                <w:szCs w:val="22"/>
              </w:rPr>
              <w:t>CanT</w:t>
            </w:r>
            <w:r w:rsidR="00087811">
              <w:rPr>
                <w:rFonts w:ascii="Lucida Sans" w:hAnsi="Lucida Sans"/>
                <w:sz w:val="22"/>
                <w:szCs w:val="22"/>
              </w:rPr>
              <w:t>each</w:t>
            </w:r>
            <w:proofErr w:type="spellEnd"/>
            <w:r w:rsidR="00087811">
              <w:rPr>
                <w:rFonts w:ascii="Lucida Sans" w:hAnsi="Lucida Sans"/>
                <w:sz w:val="22"/>
                <w:szCs w:val="22"/>
              </w:rPr>
              <w:t>: Songs and Poems – Spiders</w:t>
            </w:r>
          </w:p>
          <w:p w14:paraId="3E6924F5" w14:textId="77777777" w:rsidR="006C6488" w:rsidRPr="005D03AB" w:rsidRDefault="006C6488">
            <w:pPr>
              <w:rPr>
                <w:rFonts w:ascii="Lucida Sans" w:hAnsi="Lucida Sans"/>
                <w:sz w:val="22"/>
                <w:szCs w:val="22"/>
              </w:rPr>
            </w:pPr>
          </w:p>
          <w:p w14:paraId="61897180" w14:textId="77777777" w:rsidR="006C6488" w:rsidRPr="00087811" w:rsidRDefault="00792866">
            <w:pPr>
              <w:rPr>
                <w:rStyle w:val="Hyperlink"/>
                <w:rFonts w:ascii="Lucida Sans" w:hAnsi="Lucida Sans"/>
                <w:sz w:val="20"/>
                <w:szCs w:val="20"/>
              </w:rPr>
            </w:pPr>
            <w:hyperlink r:id="rId14" w:history="1">
              <w:r w:rsidR="006C6488" w:rsidRPr="00087811">
                <w:rPr>
                  <w:rStyle w:val="Hyperlink"/>
                  <w:rFonts w:ascii="Lucida Sans" w:hAnsi="Lucida Sans"/>
                  <w:sz w:val="20"/>
                  <w:szCs w:val="20"/>
                </w:rPr>
                <w:t>http://www.canteach.ca/elementary/songspoems46.html</w:t>
              </w:r>
            </w:hyperlink>
          </w:p>
          <w:p w14:paraId="7D326AAC" w14:textId="02875DDB" w:rsidR="00087811" w:rsidRPr="005D03AB" w:rsidRDefault="00087811">
            <w:pPr>
              <w:rPr>
                <w:rFonts w:ascii="Lucida Sans" w:hAnsi="Lucida Sans"/>
                <w:sz w:val="22"/>
                <w:szCs w:val="22"/>
              </w:rPr>
            </w:pPr>
          </w:p>
        </w:tc>
        <w:tc>
          <w:tcPr>
            <w:tcW w:w="10080" w:type="dxa"/>
          </w:tcPr>
          <w:p w14:paraId="1E26DC34" w14:textId="103BD15B" w:rsidR="006C6488" w:rsidRPr="00087811" w:rsidRDefault="006C6488" w:rsidP="006C6488">
            <w:pPr>
              <w:rPr>
                <w:rFonts w:ascii="Lucida Sans" w:hAnsi="Lucida Sans"/>
                <w:b/>
                <w:sz w:val="22"/>
                <w:szCs w:val="22"/>
              </w:rPr>
            </w:pPr>
            <w:r w:rsidRPr="00087811">
              <w:rPr>
                <w:rFonts w:ascii="Lucida Sans" w:hAnsi="Lucida Sans"/>
                <w:b/>
                <w:sz w:val="22"/>
                <w:szCs w:val="22"/>
              </w:rPr>
              <w:t>Description/rationale for inclusion</w:t>
            </w:r>
            <w:r w:rsidR="00087811" w:rsidRPr="00087811">
              <w:rPr>
                <w:rFonts w:ascii="Lucida Sans" w:hAnsi="Lucida Sans"/>
                <w:b/>
                <w:sz w:val="22"/>
                <w:szCs w:val="22"/>
              </w:rPr>
              <w:t>:</w:t>
            </w:r>
          </w:p>
          <w:p w14:paraId="123352E1" w14:textId="67F6CF9B" w:rsidR="006C6488" w:rsidRPr="00087811" w:rsidRDefault="005D03AB">
            <w:pPr>
              <w:rPr>
                <w:rFonts w:ascii="Lucida Sans" w:hAnsi="Lucida Sans"/>
                <w:sz w:val="20"/>
                <w:szCs w:val="20"/>
              </w:rPr>
            </w:pPr>
            <w:r w:rsidRPr="00087811">
              <w:rPr>
                <w:rFonts w:ascii="Lucida Sans" w:hAnsi="Lucida Sans"/>
                <w:sz w:val="20"/>
                <w:szCs w:val="20"/>
              </w:rPr>
              <w:t>This website has several poems and songs about spiders, reinforcing important vocabulary related to the topic.</w:t>
            </w:r>
          </w:p>
        </w:tc>
      </w:tr>
      <w:tr w:rsidR="00727AC2" w:rsidRPr="00B33B90" w14:paraId="36E0CED4" w14:textId="77777777" w:rsidTr="00087811">
        <w:trPr>
          <w:trHeight w:val="432"/>
        </w:trPr>
        <w:tc>
          <w:tcPr>
            <w:tcW w:w="14395" w:type="dxa"/>
            <w:gridSpan w:val="2"/>
            <w:shd w:val="clear" w:color="auto" w:fill="22A469"/>
            <w:vAlign w:val="center"/>
          </w:tcPr>
          <w:p w14:paraId="605EFB70" w14:textId="381A7569" w:rsidR="00727AC2" w:rsidRPr="00B33B90" w:rsidRDefault="00087811" w:rsidP="00087811">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087811">
        <w:tc>
          <w:tcPr>
            <w:tcW w:w="4315" w:type="dxa"/>
          </w:tcPr>
          <w:p w14:paraId="696B7E5E" w14:textId="1E28474B" w:rsidR="00727AC2" w:rsidRPr="00B33B90" w:rsidRDefault="00727AC2" w:rsidP="005F1E0D">
            <w:pPr>
              <w:rPr>
                <w:rFonts w:ascii="Lucida Sans" w:hAnsi="Lucida Sans"/>
                <w:sz w:val="22"/>
                <w:szCs w:val="22"/>
              </w:rPr>
            </w:pPr>
            <w:r w:rsidRPr="00B33B90">
              <w:rPr>
                <w:rFonts w:ascii="Lucida Sans" w:hAnsi="Lucida Sans"/>
                <w:sz w:val="22"/>
                <w:szCs w:val="22"/>
              </w:rPr>
              <w:t>Text Type 1:</w:t>
            </w:r>
            <w:r w:rsidR="005D03AB">
              <w:rPr>
                <w:rFonts w:ascii="Lucida Sans" w:hAnsi="Lucida Sans"/>
                <w:sz w:val="22"/>
                <w:szCs w:val="22"/>
              </w:rPr>
              <w:t xml:space="preserve"> Informative</w:t>
            </w:r>
          </w:p>
        </w:tc>
        <w:tc>
          <w:tcPr>
            <w:tcW w:w="10080" w:type="dxa"/>
          </w:tcPr>
          <w:p w14:paraId="660C53C8" w14:textId="61DB4435" w:rsidR="00727AC2" w:rsidRPr="00087811" w:rsidRDefault="00727AC2" w:rsidP="005F1E0D">
            <w:pPr>
              <w:rPr>
                <w:rFonts w:ascii="Lucida Sans" w:hAnsi="Lucida Sans"/>
                <w:b/>
                <w:sz w:val="22"/>
                <w:szCs w:val="22"/>
              </w:rPr>
            </w:pPr>
            <w:r w:rsidRPr="00087811">
              <w:rPr>
                <w:rFonts w:ascii="Lucida Sans" w:hAnsi="Lucida Sans"/>
                <w:b/>
                <w:sz w:val="22"/>
                <w:szCs w:val="22"/>
              </w:rPr>
              <w:t>Description of task</w:t>
            </w:r>
            <w:r w:rsidR="00087811" w:rsidRPr="00087811">
              <w:rPr>
                <w:rFonts w:ascii="Lucida Sans" w:hAnsi="Lucida Sans"/>
                <w:b/>
                <w:sz w:val="22"/>
                <w:szCs w:val="22"/>
              </w:rPr>
              <w:t>:</w:t>
            </w:r>
          </w:p>
          <w:p w14:paraId="5115DC09" w14:textId="77777777" w:rsidR="00EE637E" w:rsidRDefault="005D03AB" w:rsidP="005D03AB">
            <w:pPr>
              <w:rPr>
                <w:rFonts w:ascii="Lucida Sans" w:hAnsi="Lucida Sans"/>
                <w:sz w:val="20"/>
                <w:szCs w:val="20"/>
              </w:rPr>
            </w:pPr>
            <w:r w:rsidRPr="00087811">
              <w:rPr>
                <w:rFonts w:ascii="Lucida Sans" w:hAnsi="Lucida Sans"/>
                <w:sz w:val="20"/>
                <w:szCs w:val="20"/>
              </w:rPr>
              <w:t>Think about what you have learned about spider webs. Create a one-page article about spider webs. Make sure that you</w:t>
            </w:r>
            <w:r w:rsidR="00EE637E">
              <w:rPr>
                <w:rFonts w:ascii="Lucida Sans" w:hAnsi="Lucida Sans"/>
                <w:sz w:val="20"/>
                <w:szCs w:val="20"/>
              </w:rPr>
              <w:t>:</w:t>
            </w:r>
          </w:p>
          <w:p w14:paraId="2C00105C" w14:textId="77777777" w:rsidR="00EE637E" w:rsidRDefault="00EE637E" w:rsidP="00EE637E">
            <w:pPr>
              <w:pStyle w:val="ListParagraph"/>
              <w:numPr>
                <w:ilvl w:val="0"/>
                <w:numId w:val="14"/>
              </w:numPr>
              <w:rPr>
                <w:rFonts w:ascii="Lucida Sans" w:hAnsi="Lucida Sans"/>
                <w:sz w:val="20"/>
                <w:szCs w:val="20"/>
              </w:rPr>
            </w:pPr>
            <w:r>
              <w:rPr>
                <w:rFonts w:ascii="Lucida Sans" w:hAnsi="Lucida Sans"/>
                <w:sz w:val="20"/>
                <w:szCs w:val="20"/>
              </w:rPr>
              <w:t>Provide a title</w:t>
            </w:r>
          </w:p>
          <w:p w14:paraId="352C7962" w14:textId="77777777" w:rsidR="00EE637E" w:rsidRDefault="00EE637E" w:rsidP="00EE637E">
            <w:pPr>
              <w:pStyle w:val="ListParagraph"/>
              <w:numPr>
                <w:ilvl w:val="0"/>
                <w:numId w:val="14"/>
              </w:numPr>
              <w:rPr>
                <w:rFonts w:ascii="Lucida Sans" w:hAnsi="Lucida Sans"/>
                <w:sz w:val="20"/>
                <w:szCs w:val="20"/>
              </w:rPr>
            </w:pPr>
            <w:r>
              <w:rPr>
                <w:rFonts w:ascii="Lucida Sans" w:hAnsi="Lucida Sans"/>
                <w:sz w:val="20"/>
                <w:szCs w:val="20"/>
              </w:rPr>
              <w:t>Introduce your topic</w:t>
            </w:r>
          </w:p>
          <w:p w14:paraId="56AFCF18" w14:textId="77777777" w:rsidR="00EE637E" w:rsidRDefault="00EE637E" w:rsidP="00EE637E">
            <w:pPr>
              <w:pStyle w:val="ListParagraph"/>
              <w:numPr>
                <w:ilvl w:val="0"/>
                <w:numId w:val="14"/>
              </w:numPr>
              <w:rPr>
                <w:rFonts w:ascii="Lucida Sans" w:hAnsi="Lucida Sans"/>
                <w:sz w:val="20"/>
                <w:szCs w:val="20"/>
              </w:rPr>
            </w:pPr>
            <w:r>
              <w:rPr>
                <w:rFonts w:ascii="Lucida Sans" w:hAnsi="Lucida Sans"/>
                <w:sz w:val="20"/>
                <w:szCs w:val="20"/>
              </w:rPr>
              <w:t>Provide a conclusion</w:t>
            </w:r>
            <w:r w:rsidR="005D03AB" w:rsidRPr="00EE637E">
              <w:rPr>
                <w:rFonts w:ascii="Lucida Sans" w:hAnsi="Lucida Sans"/>
                <w:sz w:val="20"/>
                <w:szCs w:val="20"/>
              </w:rPr>
              <w:t xml:space="preserve"> </w:t>
            </w:r>
          </w:p>
          <w:p w14:paraId="0DEC267C" w14:textId="77777777" w:rsidR="00EE637E" w:rsidRDefault="00EE637E" w:rsidP="00EE637E">
            <w:pPr>
              <w:rPr>
                <w:rFonts w:ascii="Lucida Sans" w:hAnsi="Lucida Sans"/>
                <w:sz w:val="20"/>
                <w:szCs w:val="20"/>
              </w:rPr>
            </w:pPr>
          </w:p>
          <w:p w14:paraId="33D48F47" w14:textId="34828319" w:rsidR="005D03AB" w:rsidRPr="00EE637E" w:rsidRDefault="005D03AB" w:rsidP="00EE637E">
            <w:pPr>
              <w:rPr>
                <w:rFonts w:ascii="Lucida Sans" w:hAnsi="Lucida Sans"/>
                <w:sz w:val="20"/>
                <w:szCs w:val="20"/>
              </w:rPr>
            </w:pPr>
            <w:r w:rsidRPr="00EE637E">
              <w:rPr>
                <w:rFonts w:ascii="Lucida Sans" w:hAnsi="Lucida Sans"/>
                <w:sz w:val="20"/>
                <w:szCs w:val="20"/>
              </w:rPr>
              <w:t>Within your article, explain how spiders build their webs. Include 1-2 images that provide or support information, and captions for each image you provide.</w:t>
            </w:r>
          </w:p>
          <w:p w14:paraId="5BDBD6CE" w14:textId="78233CEF" w:rsidR="00087811" w:rsidRPr="00087811" w:rsidRDefault="00087811" w:rsidP="005D03AB">
            <w:pPr>
              <w:rPr>
                <w:rFonts w:ascii="Lucida Sans" w:hAnsi="Lucida Sans"/>
                <w:sz w:val="20"/>
                <w:szCs w:val="20"/>
              </w:rPr>
            </w:pPr>
          </w:p>
        </w:tc>
      </w:tr>
      <w:tr w:rsidR="00727AC2" w:rsidRPr="00B33B90" w14:paraId="523D28DE" w14:textId="77777777" w:rsidTr="00307ECB">
        <w:tc>
          <w:tcPr>
            <w:tcW w:w="4315" w:type="dxa"/>
            <w:tcBorders>
              <w:bottom w:val="single" w:sz="4" w:space="0" w:color="auto"/>
            </w:tcBorders>
          </w:tcPr>
          <w:p w14:paraId="0FEE65A2" w14:textId="7AE5A378" w:rsidR="00727AC2" w:rsidRPr="00B33B90" w:rsidRDefault="00727AC2" w:rsidP="005F1E0D">
            <w:pPr>
              <w:rPr>
                <w:rFonts w:ascii="Lucida Sans" w:hAnsi="Lucida Sans"/>
                <w:sz w:val="22"/>
                <w:szCs w:val="22"/>
              </w:rPr>
            </w:pPr>
            <w:r w:rsidRPr="00B33B90">
              <w:rPr>
                <w:rFonts w:ascii="Lucida Sans" w:hAnsi="Lucida Sans"/>
                <w:sz w:val="22"/>
                <w:szCs w:val="22"/>
              </w:rPr>
              <w:t>Text Type 2:</w:t>
            </w:r>
            <w:r w:rsidR="005D03AB">
              <w:rPr>
                <w:rFonts w:ascii="Lucida Sans" w:hAnsi="Lucida Sans"/>
                <w:sz w:val="22"/>
                <w:szCs w:val="22"/>
              </w:rPr>
              <w:t xml:space="preserve"> Narrative</w:t>
            </w:r>
          </w:p>
        </w:tc>
        <w:tc>
          <w:tcPr>
            <w:tcW w:w="10080" w:type="dxa"/>
            <w:tcBorders>
              <w:bottom w:val="single" w:sz="4" w:space="0" w:color="auto"/>
            </w:tcBorders>
          </w:tcPr>
          <w:p w14:paraId="56BD1C2B" w14:textId="7C897174" w:rsidR="00727AC2" w:rsidRPr="00087811" w:rsidRDefault="00727AC2" w:rsidP="005F1E0D">
            <w:pPr>
              <w:rPr>
                <w:rFonts w:ascii="Lucida Sans" w:hAnsi="Lucida Sans"/>
                <w:b/>
                <w:sz w:val="22"/>
                <w:szCs w:val="22"/>
              </w:rPr>
            </w:pPr>
            <w:r w:rsidRPr="00087811">
              <w:rPr>
                <w:rFonts w:ascii="Lucida Sans" w:hAnsi="Lucida Sans"/>
                <w:b/>
                <w:sz w:val="22"/>
                <w:szCs w:val="22"/>
              </w:rPr>
              <w:t>Description of task</w:t>
            </w:r>
            <w:r w:rsidR="00087811" w:rsidRPr="00087811">
              <w:rPr>
                <w:rFonts w:ascii="Lucida Sans" w:hAnsi="Lucida Sans"/>
                <w:b/>
                <w:sz w:val="22"/>
                <w:szCs w:val="22"/>
              </w:rPr>
              <w:t>:</w:t>
            </w:r>
          </w:p>
          <w:p w14:paraId="47BDAA5A" w14:textId="2B40499E" w:rsidR="00087811" w:rsidRPr="00087811" w:rsidRDefault="005D03AB" w:rsidP="00307ECB">
            <w:pPr>
              <w:rPr>
                <w:rFonts w:ascii="Lucida Sans" w:hAnsi="Lucida Sans"/>
                <w:sz w:val="20"/>
                <w:szCs w:val="20"/>
              </w:rPr>
            </w:pPr>
            <w:r w:rsidRPr="00087811">
              <w:rPr>
                <w:rFonts w:ascii="Lucida Sans" w:hAnsi="Lucida Sans"/>
                <w:sz w:val="20"/>
                <w:szCs w:val="20"/>
              </w:rPr>
              <w:t xml:space="preserve">Imagine you are a spider. Write a story about </w:t>
            </w:r>
            <w:r w:rsidR="006E4CB4" w:rsidRPr="00087811">
              <w:rPr>
                <w:rFonts w:ascii="Lucida Sans" w:hAnsi="Lucida Sans"/>
                <w:sz w:val="20"/>
                <w:szCs w:val="20"/>
              </w:rPr>
              <w:t>building your</w:t>
            </w:r>
            <w:r w:rsidRPr="00087811">
              <w:rPr>
                <w:rFonts w:ascii="Lucida Sans" w:hAnsi="Lucida Sans"/>
                <w:sz w:val="20"/>
                <w:szCs w:val="20"/>
              </w:rPr>
              <w:t xml:space="preserve"> web. Include a sequence of events describing what happened while building the web, and provide a conclusion.</w:t>
            </w:r>
          </w:p>
        </w:tc>
      </w:tr>
      <w:tr w:rsidR="00307ECB" w:rsidRPr="00B33B90" w14:paraId="4611C610" w14:textId="77777777" w:rsidTr="00307ECB">
        <w:tc>
          <w:tcPr>
            <w:tcW w:w="14395" w:type="dxa"/>
            <w:gridSpan w:val="2"/>
            <w:tcBorders>
              <w:top w:val="single" w:sz="4" w:space="0" w:color="auto"/>
              <w:left w:val="nil"/>
              <w:bottom w:val="nil"/>
              <w:right w:val="nil"/>
            </w:tcBorders>
          </w:tcPr>
          <w:p w14:paraId="23A6838F" w14:textId="16C84E02" w:rsidR="00307ECB" w:rsidRPr="00087811" w:rsidRDefault="00307ECB" w:rsidP="005F1E0D">
            <w:pPr>
              <w:rPr>
                <w:rFonts w:ascii="Lucida Sans" w:hAnsi="Lucida Sans"/>
                <w:b/>
              </w:rPr>
            </w:pPr>
            <w:bookmarkStart w:id="3"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3"/>
    </w:tbl>
    <w:p w14:paraId="3D81120F" w14:textId="77777777" w:rsidR="009E4B6A" w:rsidRPr="00B33B90" w:rsidRDefault="009E4B6A" w:rsidP="009E4B6A">
      <w:pPr>
        <w:rPr>
          <w:rFonts w:ascii="Lucida Sans" w:hAnsi="Lucida Sans"/>
          <w:sz w:val="2"/>
          <w:szCs w:val="2"/>
        </w:rPr>
      </w:pPr>
    </w:p>
    <w:sectPr w:rsidR="009E4B6A" w:rsidRPr="00B33B90" w:rsidSect="008B59BB">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705643" w14:textId="77777777" w:rsidR="00792866" w:rsidRDefault="00792866" w:rsidP="00200A83">
      <w:pPr>
        <w:spacing w:after="0" w:line="240" w:lineRule="auto"/>
      </w:pPr>
      <w:r>
        <w:separator/>
      </w:r>
    </w:p>
  </w:endnote>
  <w:endnote w:type="continuationSeparator" w:id="0">
    <w:p w14:paraId="78AFD849" w14:textId="77777777" w:rsidR="00792866" w:rsidRDefault="00792866"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27DB7" w14:textId="4B816A27" w:rsidR="008B59BB" w:rsidRDefault="008B59BB" w:rsidP="008B59BB">
    <w:pPr>
      <w:pStyle w:val="Footer"/>
      <w:jc w:val="center"/>
    </w:pPr>
    <w:r w:rsidRPr="00732FB3">
      <w:rPr>
        <w:noProof/>
      </w:rPr>
      <w:drawing>
        <wp:inline distT="0" distB="0" distL="0" distR="0" wp14:anchorId="3ED23D00" wp14:editId="227AF2E2">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28DC5" w14:textId="77777777" w:rsidR="00792866" w:rsidRDefault="00792866" w:rsidP="00200A83">
      <w:pPr>
        <w:spacing w:after="0" w:line="240" w:lineRule="auto"/>
      </w:pPr>
      <w:r>
        <w:separator/>
      </w:r>
    </w:p>
  </w:footnote>
  <w:footnote w:type="continuationSeparator" w:id="0">
    <w:p w14:paraId="1B66DD97" w14:textId="77777777" w:rsidR="00792866" w:rsidRDefault="00792866"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2AC4B" w14:textId="77777777" w:rsidR="00E72627" w:rsidRDefault="00E72627" w:rsidP="00E72627">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4A24E503" w:rsidR="00CB6D76" w:rsidRPr="00B33B90" w:rsidRDefault="00E72627"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CB6D76" w:rsidRPr="00B33B90">
      <w:rPr>
        <w:rFonts w:ascii="Lucida Sans" w:eastAsia="Cambria" w:hAnsi="Lucida Sans" w:cs="Cambria"/>
      </w:rPr>
      <w:t xml:space="preserve">Text: </w:t>
    </w:r>
    <w:r w:rsidR="00CB6D76" w:rsidRPr="00732A43">
      <w:rPr>
        <w:rFonts w:ascii="Lucida Sans" w:eastAsia="Cambria" w:hAnsi="Lucida Sans" w:cs="Cambria"/>
      </w:rPr>
      <w:t xml:space="preserve">Spiders </w:t>
    </w:r>
    <w:r w:rsidR="00732A43">
      <w:rPr>
        <w:rFonts w:ascii="Lucida Sans" w:eastAsia="Cambria" w:hAnsi="Lucida Sans" w:cs="Cambria"/>
      </w:rPr>
      <w:t xml:space="preserve">| </w:t>
    </w:r>
    <w:r w:rsidR="00CB6D76" w:rsidRPr="00B33B90">
      <w:rPr>
        <w:rFonts w:ascii="Lucida Sans" w:eastAsia="Cambria" w:hAnsi="Lucida Sans" w:cs="Cambria"/>
      </w:rPr>
      <w:t>Grade:</w:t>
    </w:r>
    <w:r w:rsidR="00CB6D76">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6"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361B18"/>
    <w:multiLevelType w:val="hybridMultilevel"/>
    <w:tmpl w:val="33B87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1"/>
  </w:num>
  <w:num w:numId="3">
    <w:abstractNumId w:val="1"/>
  </w:num>
  <w:num w:numId="4">
    <w:abstractNumId w:val="9"/>
  </w:num>
  <w:num w:numId="5">
    <w:abstractNumId w:val="0"/>
  </w:num>
  <w:num w:numId="6">
    <w:abstractNumId w:val="7"/>
  </w:num>
  <w:num w:numId="7">
    <w:abstractNumId w:val="5"/>
  </w:num>
  <w:num w:numId="8">
    <w:abstractNumId w:val="10"/>
  </w:num>
  <w:num w:numId="9">
    <w:abstractNumId w:val="4"/>
  </w:num>
  <w:num w:numId="10">
    <w:abstractNumId w:val="3"/>
  </w:num>
  <w:num w:numId="11">
    <w:abstractNumId w:val="12"/>
  </w:num>
  <w:num w:numId="12">
    <w:abstractNumId w:val="13"/>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87811"/>
    <w:rsid w:val="000D6B45"/>
    <w:rsid w:val="000F20CE"/>
    <w:rsid w:val="0012629D"/>
    <w:rsid w:val="00144FAC"/>
    <w:rsid w:val="00151230"/>
    <w:rsid w:val="001A6D85"/>
    <w:rsid w:val="001C2576"/>
    <w:rsid w:val="001C5DCB"/>
    <w:rsid w:val="00200A83"/>
    <w:rsid w:val="00202D28"/>
    <w:rsid w:val="0021601A"/>
    <w:rsid w:val="00216E90"/>
    <w:rsid w:val="00234994"/>
    <w:rsid w:val="00264485"/>
    <w:rsid w:val="00297D58"/>
    <w:rsid w:val="002C218A"/>
    <w:rsid w:val="002F2DA3"/>
    <w:rsid w:val="00301041"/>
    <w:rsid w:val="003024BA"/>
    <w:rsid w:val="00307ECB"/>
    <w:rsid w:val="003741AC"/>
    <w:rsid w:val="003838FE"/>
    <w:rsid w:val="00384016"/>
    <w:rsid w:val="003B6411"/>
    <w:rsid w:val="003E220B"/>
    <w:rsid w:val="003E7B20"/>
    <w:rsid w:val="00490BDC"/>
    <w:rsid w:val="00516534"/>
    <w:rsid w:val="0053111A"/>
    <w:rsid w:val="0056345E"/>
    <w:rsid w:val="005845DD"/>
    <w:rsid w:val="005A7100"/>
    <w:rsid w:val="005D03AB"/>
    <w:rsid w:val="005F1E0D"/>
    <w:rsid w:val="00620C76"/>
    <w:rsid w:val="00631AA3"/>
    <w:rsid w:val="006B250A"/>
    <w:rsid w:val="006C6488"/>
    <w:rsid w:val="006E4CB4"/>
    <w:rsid w:val="0070400A"/>
    <w:rsid w:val="007244FC"/>
    <w:rsid w:val="00727AC2"/>
    <w:rsid w:val="00732A43"/>
    <w:rsid w:val="00781076"/>
    <w:rsid w:val="00790EA0"/>
    <w:rsid w:val="00792866"/>
    <w:rsid w:val="007A6712"/>
    <w:rsid w:val="007C546E"/>
    <w:rsid w:val="007C7575"/>
    <w:rsid w:val="00860BC1"/>
    <w:rsid w:val="00863FA7"/>
    <w:rsid w:val="00872B1D"/>
    <w:rsid w:val="008755B6"/>
    <w:rsid w:val="00893496"/>
    <w:rsid w:val="008B2B6F"/>
    <w:rsid w:val="008B59BB"/>
    <w:rsid w:val="008D7FD7"/>
    <w:rsid w:val="008E5118"/>
    <w:rsid w:val="009320CC"/>
    <w:rsid w:val="00954B76"/>
    <w:rsid w:val="0097634E"/>
    <w:rsid w:val="009A78CD"/>
    <w:rsid w:val="009E0CC2"/>
    <w:rsid w:val="009E230B"/>
    <w:rsid w:val="009E4B6A"/>
    <w:rsid w:val="00A11FD5"/>
    <w:rsid w:val="00A13FBC"/>
    <w:rsid w:val="00A77BF5"/>
    <w:rsid w:val="00A81B5F"/>
    <w:rsid w:val="00A9764E"/>
    <w:rsid w:val="00B33B90"/>
    <w:rsid w:val="00B462F1"/>
    <w:rsid w:val="00B84B6E"/>
    <w:rsid w:val="00BF1414"/>
    <w:rsid w:val="00C713C5"/>
    <w:rsid w:val="00CB6D76"/>
    <w:rsid w:val="00CD0FC6"/>
    <w:rsid w:val="00CD6C30"/>
    <w:rsid w:val="00CE58DE"/>
    <w:rsid w:val="00D43FDB"/>
    <w:rsid w:val="00D52E9D"/>
    <w:rsid w:val="00D61519"/>
    <w:rsid w:val="00D9201C"/>
    <w:rsid w:val="00DA7A05"/>
    <w:rsid w:val="00DD3D29"/>
    <w:rsid w:val="00DE3B8A"/>
    <w:rsid w:val="00E07E61"/>
    <w:rsid w:val="00E3755B"/>
    <w:rsid w:val="00E4410F"/>
    <w:rsid w:val="00E71BB3"/>
    <w:rsid w:val="00E72627"/>
    <w:rsid w:val="00E812B2"/>
    <w:rsid w:val="00EA6742"/>
    <w:rsid w:val="00ED02E8"/>
    <w:rsid w:val="00EE0829"/>
    <w:rsid w:val="00EE637E"/>
    <w:rsid w:val="00F55317"/>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6C5245"/>
  <w15:docId w15:val="{9C49886F-6F7C-4823-BC0D-A3FCCD716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chievethecore.org/page/2565/spiders" TargetMode="External"/><Relationship Id="rId13" Type="http://schemas.openxmlformats.org/officeDocument/2006/relationships/hyperlink" Target="http://www.pbs.org/parents/crafts-for-kids/dangling-spider-web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hievethecore.org/aligned/reading-to-learn/" TargetMode="External"/><Relationship Id="rId12" Type="http://schemas.openxmlformats.org/officeDocument/2006/relationships/hyperlink" Target="http://thekidshouldseethis.com/post/7856954043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adworks.org/article/Web-Weavers/70794ddc-ff2a-452c-a5ff-d645930cdc58"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raz-plus.com/books/leveled-books/book/?id=1853&amp;lang=English" TargetMode="External"/><Relationship Id="rId4" Type="http://schemas.openxmlformats.org/officeDocument/2006/relationships/webSettings" Target="webSettings.xml"/><Relationship Id="rId9" Type="http://schemas.openxmlformats.org/officeDocument/2006/relationships/hyperlink" Target="https://www.dkfindout.com/us/animals-and-nature/invertebrates/spiders/" TargetMode="External"/><Relationship Id="rId14" Type="http://schemas.openxmlformats.org/officeDocument/2006/relationships/hyperlink" Target="http://www.canteach.ca/elementary/songspoems46.htm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944</Words>
  <Characters>4990</Characters>
  <Application>Microsoft Office Word</Application>
  <DocSecurity>0</DocSecurity>
  <Lines>172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Amanda Vitello</cp:lastModifiedBy>
  <cp:revision>3</cp:revision>
  <dcterms:created xsi:type="dcterms:W3CDTF">2018-02-08T18:13:00Z</dcterms:created>
  <dcterms:modified xsi:type="dcterms:W3CDTF">2018-02-09T17:20:00Z</dcterms:modified>
</cp:coreProperties>
</file>