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108" w:type="dxa"/>
        <w:tblLook w:val="04A0" w:firstRow="1" w:lastRow="0" w:firstColumn="1" w:lastColumn="0" w:noHBand="0" w:noVBand="1"/>
      </w:tblPr>
      <w:tblGrid>
        <w:gridCol w:w="14400"/>
      </w:tblGrid>
      <w:tr w:rsidR="0053526C" w14:paraId="1953536D" w14:textId="77777777" w:rsidTr="0053526C">
        <w:tc>
          <w:tcPr>
            <w:tcW w:w="14400" w:type="dxa"/>
          </w:tcPr>
          <w:p w14:paraId="0B726F59" w14:textId="77777777" w:rsidR="0053526C" w:rsidRPr="000B76AB" w:rsidRDefault="0053526C" w:rsidP="00E872DB">
            <w:pPr>
              <w:contextualSpacing/>
              <w:rPr>
                <w:rFonts w:ascii="Lucida Sans" w:hAnsi="Lucida Sans"/>
                <w:i/>
                <w:sz w:val="20"/>
                <w:szCs w:val="20"/>
              </w:rPr>
            </w:pPr>
            <w:r>
              <w:rPr>
                <w:rFonts w:ascii="Lucida Sans" w:hAnsi="Lucida Sans"/>
                <w:sz w:val="20"/>
                <w:szCs w:val="20"/>
              </w:rPr>
              <w:t>About this Resource:</w:t>
            </w:r>
          </w:p>
          <w:p w14:paraId="40265338" w14:textId="043CD3B8" w:rsidR="0053526C" w:rsidRPr="000C5E90" w:rsidRDefault="00F90E16"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36CBA61C" w14:textId="77777777" w:rsidR="0053526C" w:rsidRPr="00B33B90" w:rsidRDefault="0053526C" w:rsidP="006E3F96">
      <w:pPr>
        <w:spacing w:after="0"/>
        <w:contextualSpacing/>
        <w:rPr>
          <w:rFonts w:ascii="Lucida Sans" w:hAnsi="Lucida Sans"/>
          <w:sz w:val="20"/>
          <w:szCs w:val="20"/>
          <w:u w:val="single"/>
        </w:rPr>
      </w:pPr>
    </w:p>
    <w:tbl>
      <w:tblPr>
        <w:tblStyle w:val="TableGrid"/>
        <w:tblW w:w="14400" w:type="dxa"/>
        <w:tblInd w:w="108" w:type="dxa"/>
        <w:tblLayout w:type="fixed"/>
        <w:tblLook w:val="04A0" w:firstRow="1" w:lastRow="0" w:firstColumn="1" w:lastColumn="0" w:noHBand="0" w:noVBand="1"/>
      </w:tblPr>
      <w:tblGrid>
        <w:gridCol w:w="4320"/>
        <w:gridCol w:w="10080"/>
      </w:tblGrid>
      <w:tr w:rsidR="008E5118" w:rsidRPr="00B33B90" w14:paraId="0DD200B4" w14:textId="77777777" w:rsidTr="006E3F96">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53526C">
        <w:trPr>
          <w:trHeight w:val="1142"/>
        </w:trPr>
        <w:tc>
          <w:tcPr>
            <w:tcW w:w="4320" w:type="dxa"/>
            <w:tcBorders>
              <w:top w:val="single" w:sz="4" w:space="0" w:color="auto"/>
            </w:tcBorders>
            <w:shd w:val="clear" w:color="auto" w:fill="F2F2F2" w:themeFill="background1" w:themeFillShade="F2"/>
          </w:tcPr>
          <w:p w14:paraId="14D97734" w14:textId="02F9A616" w:rsidR="003024BA" w:rsidRDefault="003024BA" w:rsidP="000D6B45">
            <w:pPr>
              <w:rPr>
                <w:rFonts w:ascii="Lucida Sans" w:hAnsi="Lucida Sans"/>
                <w:sz w:val="22"/>
                <w:szCs w:val="22"/>
              </w:rPr>
            </w:pPr>
            <w:r w:rsidRPr="005C6E45">
              <w:rPr>
                <w:rFonts w:ascii="Lucida Sans" w:hAnsi="Lucida Sans"/>
                <w:sz w:val="22"/>
                <w:szCs w:val="22"/>
              </w:rPr>
              <w:t>Read Aloud</w:t>
            </w:r>
            <w:r w:rsidR="006E3F96">
              <w:rPr>
                <w:rFonts w:ascii="Lucida Sans" w:hAnsi="Lucida Sans"/>
                <w:sz w:val="22"/>
                <w:szCs w:val="22"/>
              </w:rPr>
              <w:t>:</w:t>
            </w:r>
          </w:p>
          <w:p w14:paraId="1D4D0566" w14:textId="62339D68" w:rsidR="006E3F96" w:rsidRPr="005C6E45" w:rsidRDefault="00CC73D0" w:rsidP="000D6B45">
            <w:pPr>
              <w:rPr>
                <w:rFonts w:ascii="Lucida Sans" w:hAnsi="Lucida Sans"/>
                <w:sz w:val="22"/>
                <w:szCs w:val="22"/>
              </w:rPr>
            </w:pPr>
            <w:r>
              <w:rPr>
                <w:rFonts w:ascii="Lucida Sans" w:hAnsi="Lucida Sans"/>
                <w:sz w:val="22"/>
                <w:szCs w:val="22"/>
              </w:rPr>
              <w:t>Snow I</w:t>
            </w:r>
            <w:r w:rsidR="006E3F96">
              <w:rPr>
                <w:rFonts w:ascii="Lucida Sans" w:hAnsi="Lucida Sans"/>
                <w:sz w:val="22"/>
                <w:szCs w:val="22"/>
              </w:rPr>
              <w:t>s Falling</w:t>
            </w:r>
          </w:p>
          <w:p w14:paraId="3E65557C" w14:textId="77777777" w:rsidR="00323D9D" w:rsidRPr="005C6E45" w:rsidRDefault="00323D9D" w:rsidP="000D6B45">
            <w:pPr>
              <w:rPr>
                <w:rFonts w:ascii="Lucida Sans" w:hAnsi="Lucida Sans"/>
                <w:sz w:val="22"/>
                <w:szCs w:val="22"/>
              </w:rPr>
            </w:pPr>
          </w:p>
          <w:p w14:paraId="56E65541" w14:textId="29D246FA" w:rsidR="003024BA" w:rsidRPr="006E3F96" w:rsidRDefault="00C7189A" w:rsidP="00727AC2">
            <w:pPr>
              <w:rPr>
                <w:rFonts w:ascii="Lucida Sans" w:hAnsi="Lucida Sans"/>
                <w:sz w:val="20"/>
                <w:szCs w:val="20"/>
              </w:rPr>
            </w:pPr>
            <w:hyperlink r:id="rId8" w:history="1">
              <w:r w:rsidR="00323D9D" w:rsidRPr="006E3F96">
                <w:rPr>
                  <w:rStyle w:val="Hyperlink"/>
                  <w:rFonts w:ascii="Lucida Sans" w:hAnsi="Lucida Sans"/>
                  <w:sz w:val="20"/>
                  <w:szCs w:val="20"/>
                </w:rPr>
                <w:t>http://achievethecore.org/page/2581/snow-is-falling</w:t>
              </w:r>
            </w:hyperlink>
          </w:p>
          <w:p w14:paraId="30616241" w14:textId="559BD925" w:rsidR="00323D9D" w:rsidRPr="005C6E45" w:rsidRDefault="00323D9D" w:rsidP="00727AC2">
            <w:pPr>
              <w:rPr>
                <w:rFonts w:ascii="Lucida Sans" w:hAnsi="Lucida Sans"/>
                <w:sz w:val="22"/>
                <w:szCs w:val="22"/>
              </w:rPr>
            </w:pPr>
          </w:p>
        </w:tc>
        <w:tc>
          <w:tcPr>
            <w:tcW w:w="10080" w:type="dxa"/>
            <w:shd w:val="clear" w:color="auto" w:fill="F2F2F2" w:themeFill="background1" w:themeFillShade="F2"/>
          </w:tcPr>
          <w:p w14:paraId="417D583F" w14:textId="5E1E6810" w:rsidR="00A11FD5" w:rsidRPr="006E3F96" w:rsidRDefault="00727AC2" w:rsidP="00E4263C">
            <w:pPr>
              <w:rPr>
                <w:rFonts w:ascii="Lucida Sans" w:hAnsi="Lucida Sans"/>
                <w:b/>
                <w:sz w:val="22"/>
                <w:szCs w:val="22"/>
              </w:rPr>
            </w:pPr>
            <w:r w:rsidRPr="006E3F96">
              <w:rPr>
                <w:rFonts w:ascii="Lucida Sans" w:hAnsi="Lucida Sans"/>
                <w:b/>
                <w:sz w:val="22"/>
                <w:szCs w:val="22"/>
              </w:rPr>
              <w:t>Synopsis of Text:</w:t>
            </w:r>
          </w:p>
          <w:p w14:paraId="267DFBF1" w14:textId="22993FD3" w:rsidR="00323D9D" w:rsidRPr="006E3F96" w:rsidRDefault="00323D9D" w:rsidP="00E4263C">
            <w:pPr>
              <w:rPr>
                <w:rFonts w:ascii="Lucida Sans" w:hAnsi="Lucida Sans"/>
                <w:sz w:val="20"/>
                <w:szCs w:val="20"/>
              </w:rPr>
            </w:pPr>
            <w:r w:rsidRPr="006E3F96">
              <w:rPr>
                <w:rFonts w:ascii="Lucida Sans" w:hAnsi="Lucida Sans" w:cstheme="minorHAnsi"/>
                <w:sz w:val="20"/>
                <w:szCs w:val="20"/>
              </w:rPr>
              <w:t xml:space="preserve">The text starts with general facts about snow and how it is formed from water vapor.  In the remainder of the text, examples </w:t>
            </w:r>
            <w:r w:rsidR="00E4263C" w:rsidRPr="006E3F96">
              <w:rPr>
                <w:rFonts w:ascii="Lucida Sans" w:hAnsi="Lucida Sans" w:cstheme="minorHAnsi"/>
                <w:sz w:val="20"/>
                <w:szCs w:val="20"/>
              </w:rPr>
              <w:t xml:space="preserve">are given </w:t>
            </w:r>
            <w:r w:rsidRPr="006E3F96">
              <w:rPr>
                <w:rFonts w:ascii="Lucida Sans" w:hAnsi="Lucida Sans" w:cstheme="minorHAnsi"/>
                <w:sz w:val="20"/>
                <w:szCs w:val="20"/>
              </w:rPr>
              <w:t>of the positive and negative effects of the water cycle on animals, plants, and people.</w:t>
            </w:r>
          </w:p>
        </w:tc>
      </w:tr>
      <w:tr w:rsidR="003024BA" w:rsidRPr="00B33B90" w14:paraId="61E678C1" w14:textId="77777777" w:rsidTr="006E3F96">
        <w:trPr>
          <w:trHeight w:val="1007"/>
        </w:trPr>
        <w:tc>
          <w:tcPr>
            <w:tcW w:w="4320" w:type="dxa"/>
            <w:tcBorders>
              <w:top w:val="single" w:sz="4" w:space="0" w:color="auto"/>
              <w:bottom w:val="single" w:sz="4" w:space="0" w:color="auto"/>
            </w:tcBorders>
          </w:tcPr>
          <w:p w14:paraId="77A240EE" w14:textId="26A1CF64" w:rsidR="003024BA" w:rsidRPr="005C6E45" w:rsidRDefault="00727AC2" w:rsidP="00F55317">
            <w:pPr>
              <w:rPr>
                <w:rFonts w:ascii="Lucida Sans" w:hAnsi="Lucida Sans"/>
                <w:sz w:val="22"/>
                <w:szCs w:val="22"/>
              </w:rPr>
            </w:pPr>
            <w:r w:rsidRPr="005C6E45">
              <w:rPr>
                <w:rFonts w:ascii="Lucida Sans" w:hAnsi="Lucida Sans"/>
                <w:sz w:val="22"/>
                <w:szCs w:val="22"/>
              </w:rPr>
              <w:t>Related Text 1:</w:t>
            </w:r>
          </w:p>
          <w:p w14:paraId="6AC02961" w14:textId="5D938149" w:rsidR="00AD76DA" w:rsidRPr="005C6E45" w:rsidRDefault="006E3F96" w:rsidP="00F55317">
            <w:pPr>
              <w:rPr>
                <w:rFonts w:ascii="Lucida Sans" w:hAnsi="Lucida Sans"/>
                <w:sz w:val="22"/>
                <w:szCs w:val="22"/>
              </w:rPr>
            </w:pPr>
            <w:r>
              <w:rPr>
                <w:rFonts w:ascii="Lucida Sans" w:hAnsi="Lucida Sans"/>
                <w:sz w:val="22"/>
                <w:szCs w:val="22"/>
              </w:rPr>
              <w:t>The Arctic</w:t>
            </w:r>
          </w:p>
          <w:p w14:paraId="2ECA0581" w14:textId="77777777" w:rsidR="008456EE" w:rsidRPr="005C6E45" w:rsidRDefault="008456EE" w:rsidP="00F55317">
            <w:pPr>
              <w:rPr>
                <w:rFonts w:ascii="Lucida Sans" w:hAnsi="Lucida Sans"/>
                <w:sz w:val="22"/>
                <w:szCs w:val="22"/>
              </w:rPr>
            </w:pPr>
          </w:p>
          <w:p w14:paraId="2AC2352E" w14:textId="77777777" w:rsidR="00365C3B" w:rsidRDefault="00C7189A" w:rsidP="00365C3B">
            <w:pPr>
              <w:rPr>
                <w:rStyle w:val="Hyperlink"/>
                <w:rFonts w:ascii="Lucida Sans" w:hAnsi="Lucida Sans"/>
                <w:sz w:val="20"/>
                <w:szCs w:val="20"/>
              </w:rPr>
            </w:pPr>
            <w:hyperlink r:id="rId9" w:history="1">
              <w:r w:rsidR="00365C3B" w:rsidRPr="006E3F96">
                <w:rPr>
                  <w:rStyle w:val="Hyperlink"/>
                  <w:rFonts w:ascii="Lucida Sans" w:hAnsi="Lucida Sans"/>
                  <w:sz w:val="20"/>
                  <w:szCs w:val="20"/>
                </w:rPr>
                <w:t>https://www.dkfindout.com/us/animals-and-nature/habitats-and-ecosystems/arctic/</w:t>
              </w:r>
            </w:hyperlink>
          </w:p>
          <w:p w14:paraId="0534F223" w14:textId="4503D743" w:rsidR="006E3F96" w:rsidRPr="006E3F96" w:rsidRDefault="006E3F96" w:rsidP="00365C3B">
            <w:pPr>
              <w:rPr>
                <w:rFonts w:ascii="Lucida Sans" w:hAnsi="Lucida Sans"/>
                <w:sz w:val="20"/>
                <w:szCs w:val="20"/>
              </w:rPr>
            </w:pPr>
          </w:p>
        </w:tc>
        <w:tc>
          <w:tcPr>
            <w:tcW w:w="10080" w:type="dxa"/>
          </w:tcPr>
          <w:p w14:paraId="6501661B" w14:textId="43FA8B54" w:rsidR="001A6D85" w:rsidRPr="006E3F96" w:rsidRDefault="00727AC2" w:rsidP="00E4263C">
            <w:pPr>
              <w:rPr>
                <w:rFonts w:ascii="Lucida Sans" w:hAnsi="Lucida Sans"/>
                <w:b/>
                <w:sz w:val="22"/>
                <w:szCs w:val="22"/>
              </w:rPr>
            </w:pPr>
            <w:r w:rsidRPr="006E3F96">
              <w:rPr>
                <w:rFonts w:ascii="Lucida Sans" w:hAnsi="Lucida Sans"/>
                <w:b/>
                <w:sz w:val="22"/>
                <w:szCs w:val="22"/>
              </w:rPr>
              <w:t>Synopsis, highlighting related learning</w:t>
            </w:r>
            <w:r w:rsidR="006E3F96">
              <w:rPr>
                <w:rFonts w:ascii="Lucida Sans" w:hAnsi="Lucida Sans"/>
                <w:b/>
                <w:sz w:val="22"/>
                <w:szCs w:val="22"/>
              </w:rPr>
              <w:t>:</w:t>
            </w:r>
          </w:p>
          <w:p w14:paraId="206E5E77" w14:textId="3834170A" w:rsidR="00AD76DA" w:rsidRPr="006E3F96" w:rsidRDefault="00365C3B" w:rsidP="00E4263C">
            <w:pPr>
              <w:rPr>
                <w:rFonts w:ascii="Lucida Sans" w:hAnsi="Lucida Sans"/>
                <w:sz w:val="20"/>
                <w:szCs w:val="20"/>
              </w:rPr>
            </w:pPr>
            <w:r w:rsidRPr="006E3F96">
              <w:rPr>
                <w:rFonts w:ascii="Lucida Sans" w:hAnsi="Lucida Sans"/>
                <w:sz w:val="20"/>
                <w:szCs w:val="20"/>
              </w:rPr>
              <w:t xml:space="preserve">This short article gives students basic information </w:t>
            </w:r>
            <w:r w:rsidR="00CC73D0">
              <w:rPr>
                <w:rFonts w:ascii="Lucida Sans" w:hAnsi="Lucida Sans"/>
                <w:sz w:val="20"/>
                <w:szCs w:val="20"/>
              </w:rPr>
              <w:t>on the A</w:t>
            </w:r>
            <w:r w:rsidR="000A284C" w:rsidRPr="006E3F96">
              <w:rPr>
                <w:rFonts w:ascii="Lucida Sans" w:hAnsi="Lucida Sans"/>
                <w:sz w:val="20"/>
                <w:szCs w:val="20"/>
              </w:rPr>
              <w:t xml:space="preserve">rctic and its climate. After learning about how snow affects animals positively </w:t>
            </w:r>
            <w:r w:rsidR="00CC73D0">
              <w:rPr>
                <w:rFonts w:ascii="Lucida Sans" w:hAnsi="Lucida Sans"/>
                <w:sz w:val="20"/>
                <w:szCs w:val="20"/>
              </w:rPr>
              <w:t>and negatively through the read-</w:t>
            </w:r>
            <w:r w:rsidR="000A284C" w:rsidRPr="006E3F96">
              <w:rPr>
                <w:rFonts w:ascii="Lucida Sans" w:hAnsi="Lucida Sans"/>
                <w:sz w:val="20"/>
                <w:szCs w:val="20"/>
              </w:rPr>
              <w:t>aloud text, s</w:t>
            </w:r>
            <w:r w:rsidRPr="006E3F96">
              <w:rPr>
                <w:rFonts w:ascii="Lucida Sans" w:hAnsi="Lucida Sans"/>
                <w:sz w:val="20"/>
                <w:szCs w:val="20"/>
              </w:rPr>
              <w:t>tudents will learn information</w:t>
            </w:r>
            <w:r w:rsidR="000A284C" w:rsidRPr="006E3F96">
              <w:rPr>
                <w:rFonts w:ascii="Lucida Sans" w:hAnsi="Lucida Sans"/>
                <w:sz w:val="20"/>
                <w:szCs w:val="20"/>
              </w:rPr>
              <w:t xml:space="preserve"> about the animals that live in a snowy climate</w:t>
            </w:r>
            <w:r w:rsidRPr="006E3F96">
              <w:rPr>
                <w:rFonts w:ascii="Lucida Sans" w:hAnsi="Lucida Sans"/>
                <w:sz w:val="20"/>
                <w:szCs w:val="20"/>
              </w:rPr>
              <w:t xml:space="preserve"> and how they survive. The article</w:t>
            </w:r>
            <w:r w:rsidR="00CC73D0">
              <w:rPr>
                <w:rFonts w:ascii="Lucida Sans" w:hAnsi="Lucida Sans"/>
                <w:sz w:val="20"/>
                <w:szCs w:val="20"/>
              </w:rPr>
              <w:t xml:space="preserve"> also includes labels for four A</w:t>
            </w:r>
            <w:r w:rsidRPr="006E3F96">
              <w:rPr>
                <w:rFonts w:ascii="Lucida Sans" w:hAnsi="Lucida Sans"/>
                <w:sz w:val="20"/>
                <w:szCs w:val="20"/>
              </w:rPr>
              <w:t>r</w:t>
            </w:r>
            <w:r w:rsidR="00CC73D0">
              <w:rPr>
                <w:rFonts w:ascii="Lucida Sans" w:hAnsi="Lucida Sans"/>
                <w:sz w:val="20"/>
                <w:szCs w:val="20"/>
              </w:rPr>
              <w:t>c</w:t>
            </w:r>
            <w:r w:rsidRPr="006E3F96">
              <w:rPr>
                <w:rFonts w:ascii="Lucida Sans" w:hAnsi="Lucida Sans"/>
                <w:sz w:val="20"/>
                <w:szCs w:val="20"/>
              </w:rPr>
              <w:t>tic animals that can be clicked on for further information.</w:t>
            </w:r>
          </w:p>
          <w:p w14:paraId="267B43D8" w14:textId="475FD842" w:rsidR="00E61514" w:rsidRPr="006E3F96" w:rsidRDefault="00E61514" w:rsidP="00E4263C">
            <w:pPr>
              <w:rPr>
                <w:rFonts w:ascii="Lucida Sans" w:hAnsi="Lucida Sans"/>
                <w:sz w:val="22"/>
                <w:szCs w:val="22"/>
              </w:rPr>
            </w:pPr>
          </w:p>
        </w:tc>
      </w:tr>
      <w:tr w:rsidR="00727AC2" w:rsidRPr="00B33B90" w14:paraId="177ACD21" w14:textId="77777777" w:rsidTr="006E3F96">
        <w:trPr>
          <w:trHeight w:val="1007"/>
        </w:trPr>
        <w:tc>
          <w:tcPr>
            <w:tcW w:w="4320" w:type="dxa"/>
            <w:tcBorders>
              <w:top w:val="single" w:sz="4" w:space="0" w:color="auto"/>
              <w:bottom w:val="single" w:sz="4" w:space="0" w:color="auto"/>
            </w:tcBorders>
          </w:tcPr>
          <w:p w14:paraId="64678EDB" w14:textId="77777777" w:rsidR="006E3F96" w:rsidRDefault="00727AC2" w:rsidP="00365C3B">
            <w:pPr>
              <w:rPr>
                <w:rFonts w:ascii="Lucida Sans" w:hAnsi="Lucida Sans"/>
                <w:sz w:val="22"/>
                <w:szCs w:val="22"/>
              </w:rPr>
            </w:pPr>
            <w:r w:rsidRPr="005C6E45">
              <w:rPr>
                <w:rFonts w:ascii="Lucida Sans" w:hAnsi="Lucida Sans"/>
                <w:sz w:val="22"/>
                <w:szCs w:val="22"/>
              </w:rPr>
              <w:t>Related Text 2:</w:t>
            </w:r>
          </w:p>
          <w:p w14:paraId="33DA1492" w14:textId="73E0473D" w:rsidR="00365C3B" w:rsidRPr="005C6E45" w:rsidRDefault="006E3F96" w:rsidP="00365C3B">
            <w:pPr>
              <w:rPr>
                <w:rFonts w:ascii="Lucida Sans" w:hAnsi="Lucida Sans"/>
                <w:sz w:val="22"/>
                <w:szCs w:val="22"/>
              </w:rPr>
            </w:pPr>
            <w:r>
              <w:rPr>
                <w:rFonts w:ascii="Lucida Sans" w:hAnsi="Lucida Sans"/>
                <w:sz w:val="22"/>
                <w:szCs w:val="22"/>
              </w:rPr>
              <w:t>Polar Climates</w:t>
            </w:r>
          </w:p>
          <w:p w14:paraId="1741E7CE" w14:textId="77777777" w:rsidR="008456EE" w:rsidRPr="005C6E45" w:rsidRDefault="008456EE" w:rsidP="00365C3B">
            <w:pPr>
              <w:rPr>
                <w:rFonts w:ascii="Lucida Sans" w:hAnsi="Lucida Sans"/>
                <w:sz w:val="22"/>
                <w:szCs w:val="22"/>
              </w:rPr>
            </w:pPr>
          </w:p>
          <w:p w14:paraId="4F5D2D72" w14:textId="5053EDA5" w:rsidR="00AD76DA" w:rsidRPr="006E3F96" w:rsidRDefault="00C7189A" w:rsidP="00365C3B">
            <w:pPr>
              <w:rPr>
                <w:rFonts w:ascii="Lucida Sans" w:hAnsi="Lucida Sans"/>
                <w:sz w:val="20"/>
                <w:szCs w:val="20"/>
              </w:rPr>
            </w:pPr>
            <w:hyperlink r:id="rId10" w:history="1">
              <w:r w:rsidR="00365C3B" w:rsidRPr="006E3F96">
                <w:rPr>
                  <w:rStyle w:val="Hyperlink"/>
                  <w:rFonts w:ascii="Lucida Sans" w:hAnsi="Lucida Sans"/>
                  <w:sz w:val="20"/>
                  <w:szCs w:val="20"/>
                </w:rPr>
                <w:t>http://easyscienceforkids.com/all-about-polar-climates/</w:t>
              </w:r>
            </w:hyperlink>
          </w:p>
        </w:tc>
        <w:tc>
          <w:tcPr>
            <w:tcW w:w="10080" w:type="dxa"/>
          </w:tcPr>
          <w:p w14:paraId="661BFA44" w14:textId="5A785FED" w:rsidR="00E4263C" w:rsidRPr="006E3F96" w:rsidRDefault="00727AC2" w:rsidP="00E4263C">
            <w:pPr>
              <w:rPr>
                <w:rFonts w:ascii="Lucida Sans" w:hAnsi="Lucida Sans"/>
                <w:b/>
                <w:sz w:val="22"/>
                <w:szCs w:val="22"/>
              </w:rPr>
            </w:pPr>
            <w:r w:rsidRPr="006E3F96">
              <w:rPr>
                <w:rFonts w:ascii="Lucida Sans" w:hAnsi="Lucida Sans"/>
                <w:b/>
                <w:sz w:val="22"/>
                <w:szCs w:val="22"/>
              </w:rPr>
              <w:t>Synopsis, highlighting related learning</w:t>
            </w:r>
            <w:r w:rsidR="006E3F96" w:rsidRPr="006E3F96">
              <w:rPr>
                <w:rFonts w:ascii="Lucida Sans" w:hAnsi="Lucida Sans"/>
                <w:b/>
                <w:sz w:val="22"/>
                <w:szCs w:val="22"/>
              </w:rPr>
              <w:t>:</w:t>
            </w:r>
          </w:p>
          <w:p w14:paraId="44DC9FA0" w14:textId="0926F289" w:rsidR="00365C3B" w:rsidRPr="006E3F96" w:rsidRDefault="00365C3B" w:rsidP="00365C3B">
            <w:pPr>
              <w:rPr>
                <w:rFonts w:ascii="Lucida Sans" w:hAnsi="Lucida Sans"/>
                <w:sz w:val="20"/>
                <w:szCs w:val="20"/>
              </w:rPr>
            </w:pPr>
            <w:r w:rsidRPr="006E3F96">
              <w:rPr>
                <w:rFonts w:ascii="Lucida Sans" w:hAnsi="Lucida Sans"/>
                <w:sz w:val="20"/>
                <w:szCs w:val="20"/>
              </w:rPr>
              <w:t>This short article gives students basic information about the polar regions of the earth</w:t>
            </w:r>
            <w:r w:rsidR="000A284C" w:rsidRPr="006E3F96">
              <w:rPr>
                <w:rFonts w:ascii="Lucida Sans" w:hAnsi="Lucida Sans"/>
                <w:sz w:val="20"/>
                <w:szCs w:val="20"/>
              </w:rPr>
              <w:t xml:space="preserve"> in order to understand some of the snowy regions on the earth</w:t>
            </w:r>
            <w:r w:rsidR="00CC73D0">
              <w:rPr>
                <w:rFonts w:ascii="Lucida Sans" w:hAnsi="Lucida Sans"/>
                <w:sz w:val="20"/>
                <w:szCs w:val="20"/>
              </w:rPr>
              <w:t xml:space="preserve"> described in the read-</w:t>
            </w:r>
            <w:r w:rsidR="002A2628" w:rsidRPr="006E3F96">
              <w:rPr>
                <w:rFonts w:ascii="Lucida Sans" w:hAnsi="Lucida Sans"/>
                <w:sz w:val="20"/>
                <w:szCs w:val="20"/>
              </w:rPr>
              <w:t>aloud text</w:t>
            </w:r>
            <w:r w:rsidRPr="006E3F96">
              <w:rPr>
                <w:rFonts w:ascii="Lucida Sans" w:hAnsi="Lucida Sans"/>
                <w:sz w:val="20"/>
                <w:szCs w:val="20"/>
              </w:rPr>
              <w:t>. It</w:t>
            </w:r>
            <w:r w:rsidR="00350F6C" w:rsidRPr="006E3F96">
              <w:rPr>
                <w:rFonts w:ascii="Lucida Sans" w:hAnsi="Lucida Sans"/>
                <w:sz w:val="20"/>
                <w:szCs w:val="20"/>
              </w:rPr>
              <w:t xml:space="preserve"> discusses</w:t>
            </w:r>
            <w:r w:rsidRPr="006E3F96">
              <w:rPr>
                <w:rFonts w:ascii="Lucida Sans" w:hAnsi="Lucida Sans"/>
                <w:sz w:val="20"/>
                <w:szCs w:val="20"/>
              </w:rPr>
              <w:t xml:space="preserve"> the differences between the Arctic and the Antarctic, as well as the plant/animal life </w:t>
            </w:r>
            <w:r w:rsidR="00350F6C" w:rsidRPr="006E3F96">
              <w:rPr>
                <w:rFonts w:ascii="Lucida Sans" w:hAnsi="Lucida Sans"/>
                <w:sz w:val="20"/>
                <w:szCs w:val="20"/>
              </w:rPr>
              <w:t xml:space="preserve">in </w:t>
            </w:r>
            <w:r w:rsidRPr="006E3F96">
              <w:rPr>
                <w:rFonts w:ascii="Lucida Sans" w:hAnsi="Lucida Sans"/>
                <w:sz w:val="20"/>
                <w:szCs w:val="20"/>
              </w:rPr>
              <w:t>these regions. Photographs, a map, and a short video support the content of this article. After learning about the benefits an</w:t>
            </w:r>
            <w:r w:rsidR="00CC73D0">
              <w:rPr>
                <w:rFonts w:ascii="Lucida Sans" w:hAnsi="Lucida Sans"/>
                <w:sz w:val="20"/>
                <w:szCs w:val="20"/>
              </w:rPr>
              <w:t>d drawbacks of snow in the read-</w:t>
            </w:r>
            <w:r w:rsidRPr="006E3F96">
              <w:rPr>
                <w:rFonts w:ascii="Lucida Sans" w:hAnsi="Lucida Sans"/>
                <w:sz w:val="20"/>
                <w:szCs w:val="20"/>
              </w:rPr>
              <w:t xml:space="preserve">aloud text, students </w:t>
            </w:r>
            <w:r w:rsidR="00CC73D0">
              <w:rPr>
                <w:rFonts w:ascii="Lucida Sans" w:hAnsi="Lucida Sans"/>
                <w:sz w:val="20"/>
                <w:szCs w:val="20"/>
              </w:rPr>
              <w:t xml:space="preserve">will grasp </w:t>
            </w:r>
            <w:r w:rsidRPr="006E3F96">
              <w:rPr>
                <w:rFonts w:ascii="Lucida Sans" w:hAnsi="Lucida Sans"/>
                <w:sz w:val="20"/>
                <w:szCs w:val="20"/>
              </w:rPr>
              <w:t>even more about a snowy climate.</w:t>
            </w:r>
          </w:p>
          <w:p w14:paraId="5EE4A7D2" w14:textId="77777777" w:rsidR="00365C3B" w:rsidRPr="006E3F96" w:rsidRDefault="00365C3B" w:rsidP="00365C3B">
            <w:pPr>
              <w:rPr>
                <w:rFonts w:ascii="Lucida Sans" w:hAnsi="Lucida Sans"/>
                <w:sz w:val="20"/>
                <w:szCs w:val="20"/>
              </w:rPr>
            </w:pPr>
          </w:p>
          <w:p w14:paraId="5704DD30" w14:textId="77777777" w:rsidR="00727AC2" w:rsidRDefault="00365C3B" w:rsidP="00365C3B">
            <w:pPr>
              <w:rPr>
                <w:rFonts w:ascii="Lucida Sans" w:hAnsi="Lucida Sans"/>
                <w:i/>
                <w:sz w:val="20"/>
                <w:szCs w:val="20"/>
              </w:rPr>
            </w:pPr>
            <w:r w:rsidRPr="006E3F96">
              <w:rPr>
                <w:rFonts w:ascii="Lucida Sans" w:hAnsi="Lucida Sans"/>
                <w:i/>
                <w:sz w:val="20"/>
                <w:szCs w:val="20"/>
              </w:rPr>
              <w:t>Teacher Note: Students may need support to access the vocabulary in this text.</w:t>
            </w:r>
          </w:p>
          <w:p w14:paraId="44A560AE" w14:textId="0507164F" w:rsidR="006E3F96" w:rsidRPr="005C6E45" w:rsidRDefault="006E3F96" w:rsidP="00365C3B">
            <w:pPr>
              <w:rPr>
                <w:rFonts w:ascii="Lucida Sans" w:hAnsi="Lucida Sans"/>
                <w:i/>
                <w:sz w:val="22"/>
                <w:szCs w:val="22"/>
              </w:rPr>
            </w:pPr>
          </w:p>
        </w:tc>
      </w:tr>
      <w:tr w:rsidR="00727AC2" w:rsidRPr="00B33B90" w14:paraId="13CB8A7A" w14:textId="77777777" w:rsidTr="006E3F96">
        <w:trPr>
          <w:trHeight w:val="1007"/>
        </w:trPr>
        <w:tc>
          <w:tcPr>
            <w:tcW w:w="4320" w:type="dxa"/>
            <w:tcBorders>
              <w:top w:val="single" w:sz="4" w:space="0" w:color="auto"/>
            </w:tcBorders>
          </w:tcPr>
          <w:p w14:paraId="7FDB2FE2" w14:textId="4F1516E2" w:rsidR="00727AC2" w:rsidRPr="005C6E45" w:rsidRDefault="00727AC2" w:rsidP="00727AC2">
            <w:pPr>
              <w:rPr>
                <w:rFonts w:ascii="Lucida Sans" w:hAnsi="Lucida Sans"/>
                <w:sz w:val="22"/>
                <w:szCs w:val="22"/>
              </w:rPr>
            </w:pPr>
            <w:r w:rsidRPr="005C6E45">
              <w:rPr>
                <w:rFonts w:ascii="Lucida Sans" w:hAnsi="Lucida Sans"/>
                <w:sz w:val="22"/>
                <w:szCs w:val="22"/>
              </w:rPr>
              <w:t>Related Text 3:</w:t>
            </w:r>
          </w:p>
          <w:p w14:paraId="2A02D041" w14:textId="712A9C0F" w:rsidR="00727AC2" w:rsidRPr="006E3F96" w:rsidRDefault="00AD76DA" w:rsidP="00727AC2">
            <w:pPr>
              <w:rPr>
                <w:rFonts w:ascii="Lucida Sans" w:hAnsi="Lucida Sans"/>
                <w:sz w:val="22"/>
                <w:szCs w:val="22"/>
              </w:rPr>
            </w:pPr>
            <w:r w:rsidRPr="006E3F96">
              <w:rPr>
                <w:rFonts w:ascii="Lucida Sans" w:hAnsi="Lucida Sans"/>
                <w:sz w:val="22"/>
                <w:szCs w:val="22"/>
              </w:rPr>
              <w:t>Ar</w:t>
            </w:r>
            <w:r w:rsidR="00CC73D0">
              <w:rPr>
                <w:rFonts w:ascii="Lucida Sans" w:hAnsi="Lucida Sans"/>
                <w:sz w:val="22"/>
                <w:szCs w:val="22"/>
              </w:rPr>
              <w:t>c</w:t>
            </w:r>
            <w:r w:rsidRPr="006E3F96">
              <w:rPr>
                <w:rFonts w:ascii="Lucida Sans" w:hAnsi="Lucida Sans"/>
                <w:sz w:val="22"/>
                <w:szCs w:val="22"/>
              </w:rPr>
              <w:t>tic Life</w:t>
            </w:r>
          </w:p>
          <w:p w14:paraId="56667751" w14:textId="77777777" w:rsidR="008456EE" w:rsidRPr="005C6E45" w:rsidRDefault="008456EE" w:rsidP="00727AC2">
            <w:pPr>
              <w:rPr>
                <w:rFonts w:ascii="Lucida Sans" w:hAnsi="Lucida Sans"/>
                <w:i/>
                <w:sz w:val="22"/>
                <w:szCs w:val="22"/>
              </w:rPr>
            </w:pPr>
          </w:p>
          <w:p w14:paraId="3C09AAC7" w14:textId="77777777" w:rsidR="00AD76DA" w:rsidRDefault="00C7189A" w:rsidP="00727AC2">
            <w:pPr>
              <w:rPr>
                <w:rStyle w:val="Hyperlink"/>
                <w:rFonts w:ascii="Lucida Sans" w:hAnsi="Lucida Sans"/>
                <w:sz w:val="20"/>
                <w:szCs w:val="20"/>
              </w:rPr>
            </w:pPr>
            <w:hyperlink r:id="rId11" w:history="1">
              <w:r w:rsidR="00AD76DA" w:rsidRPr="006E3F96">
                <w:rPr>
                  <w:rStyle w:val="Hyperlink"/>
                  <w:rFonts w:ascii="Lucida Sans" w:hAnsi="Lucida Sans"/>
                  <w:sz w:val="20"/>
                  <w:szCs w:val="20"/>
                </w:rPr>
                <w:t>https://www.readinga-z.com/book.php?id=1670&amp;lang=English</w:t>
              </w:r>
            </w:hyperlink>
          </w:p>
          <w:p w14:paraId="4090152D" w14:textId="1B429FDE" w:rsidR="006E3F96" w:rsidRPr="006E3F96" w:rsidRDefault="006E3F96" w:rsidP="00727AC2">
            <w:pPr>
              <w:rPr>
                <w:rFonts w:ascii="Lucida Sans" w:hAnsi="Lucida Sans"/>
                <w:sz w:val="20"/>
                <w:szCs w:val="20"/>
              </w:rPr>
            </w:pPr>
          </w:p>
        </w:tc>
        <w:tc>
          <w:tcPr>
            <w:tcW w:w="10080" w:type="dxa"/>
          </w:tcPr>
          <w:p w14:paraId="34FDD92C" w14:textId="70A66F53" w:rsidR="00727AC2" w:rsidRPr="006E3F96" w:rsidRDefault="00727AC2" w:rsidP="00E4263C">
            <w:pPr>
              <w:rPr>
                <w:rFonts w:ascii="Lucida Sans" w:hAnsi="Lucida Sans"/>
                <w:b/>
                <w:sz w:val="22"/>
                <w:szCs w:val="22"/>
              </w:rPr>
            </w:pPr>
            <w:r w:rsidRPr="006E3F96">
              <w:rPr>
                <w:rFonts w:ascii="Lucida Sans" w:hAnsi="Lucida Sans"/>
                <w:b/>
                <w:sz w:val="22"/>
                <w:szCs w:val="22"/>
              </w:rPr>
              <w:t>Synopsis, highlighting related learning</w:t>
            </w:r>
            <w:r w:rsidR="006E3F96" w:rsidRPr="006E3F96">
              <w:rPr>
                <w:rFonts w:ascii="Lucida Sans" w:hAnsi="Lucida Sans"/>
                <w:b/>
                <w:sz w:val="22"/>
                <w:szCs w:val="22"/>
              </w:rPr>
              <w:t>:</w:t>
            </w:r>
          </w:p>
          <w:p w14:paraId="72892E8B" w14:textId="2CDE52F8" w:rsidR="00727AC2" w:rsidRPr="006E3F96" w:rsidRDefault="00AD76DA" w:rsidP="005C6E45">
            <w:pPr>
              <w:rPr>
                <w:rFonts w:ascii="Lucida Sans" w:hAnsi="Lucida Sans"/>
                <w:sz w:val="20"/>
                <w:szCs w:val="20"/>
              </w:rPr>
            </w:pPr>
            <w:r w:rsidRPr="006E3F96">
              <w:rPr>
                <w:rFonts w:ascii="Lucida Sans" w:hAnsi="Lucida Sans"/>
                <w:sz w:val="20"/>
                <w:szCs w:val="20"/>
              </w:rPr>
              <w:t xml:space="preserve">This book gives further </w:t>
            </w:r>
            <w:r w:rsidR="000A284C" w:rsidRPr="006E3F96">
              <w:rPr>
                <w:rFonts w:ascii="Lucida Sans" w:hAnsi="Lucida Sans"/>
                <w:sz w:val="20"/>
                <w:szCs w:val="20"/>
              </w:rPr>
              <w:t>information about life i</w:t>
            </w:r>
            <w:r w:rsidRPr="006E3F96">
              <w:rPr>
                <w:rFonts w:ascii="Lucida Sans" w:hAnsi="Lucida Sans"/>
                <w:sz w:val="20"/>
                <w:szCs w:val="20"/>
              </w:rPr>
              <w:t xml:space="preserve">n the Arctic. It includes more specific information about </w:t>
            </w:r>
            <w:r w:rsidR="005C6E45" w:rsidRPr="006E3F96">
              <w:rPr>
                <w:rFonts w:ascii="Lucida Sans" w:hAnsi="Lucida Sans"/>
                <w:sz w:val="20"/>
                <w:szCs w:val="20"/>
              </w:rPr>
              <w:t xml:space="preserve">plant and </w:t>
            </w:r>
            <w:r w:rsidRPr="006E3F96">
              <w:rPr>
                <w:rFonts w:ascii="Lucida Sans" w:hAnsi="Lucida Sans"/>
                <w:sz w:val="20"/>
                <w:szCs w:val="20"/>
              </w:rPr>
              <w:t>animal life</w:t>
            </w:r>
            <w:r w:rsidR="005C6E45" w:rsidRPr="006E3F96">
              <w:rPr>
                <w:rFonts w:ascii="Lucida Sans" w:hAnsi="Lucida Sans"/>
                <w:sz w:val="20"/>
                <w:szCs w:val="20"/>
              </w:rPr>
              <w:t xml:space="preserve"> in this part of the world</w:t>
            </w:r>
            <w:r w:rsidRPr="006E3F96">
              <w:rPr>
                <w:rFonts w:ascii="Lucida Sans" w:hAnsi="Lucida Sans"/>
                <w:sz w:val="20"/>
                <w:szCs w:val="20"/>
              </w:rPr>
              <w:t xml:space="preserve">. </w:t>
            </w:r>
            <w:r w:rsidR="005C6E45" w:rsidRPr="006E3F96">
              <w:rPr>
                <w:rFonts w:ascii="Lucida Sans" w:hAnsi="Lucida Sans"/>
                <w:sz w:val="20"/>
                <w:szCs w:val="20"/>
              </w:rPr>
              <w:t>S</w:t>
            </w:r>
            <w:r w:rsidRPr="006E3F96">
              <w:rPr>
                <w:rFonts w:ascii="Lucida Sans" w:hAnsi="Lucida Sans"/>
                <w:sz w:val="20"/>
                <w:szCs w:val="20"/>
              </w:rPr>
              <w:t>tudents learn</w:t>
            </w:r>
            <w:r w:rsidR="00CE1F5B" w:rsidRPr="006E3F96">
              <w:rPr>
                <w:rFonts w:ascii="Lucida Sans" w:hAnsi="Lucida Sans"/>
                <w:sz w:val="20"/>
                <w:szCs w:val="20"/>
              </w:rPr>
              <w:t xml:space="preserve"> how animals and plants have adapted to survive in the cold </w:t>
            </w:r>
            <w:r w:rsidR="000A284C" w:rsidRPr="006E3F96">
              <w:rPr>
                <w:rFonts w:ascii="Lucida Sans" w:hAnsi="Lucida Sans"/>
                <w:sz w:val="20"/>
                <w:szCs w:val="20"/>
              </w:rPr>
              <w:t>and snowy climate</w:t>
            </w:r>
            <w:r w:rsidR="00E4263C" w:rsidRPr="006E3F96">
              <w:rPr>
                <w:rFonts w:ascii="Lucida Sans" w:hAnsi="Lucida Sans"/>
                <w:sz w:val="20"/>
                <w:szCs w:val="20"/>
              </w:rPr>
              <w:t xml:space="preserve"> of the Arctic.</w:t>
            </w:r>
          </w:p>
        </w:tc>
      </w:tr>
      <w:tr w:rsidR="00727AC2" w:rsidRPr="00B33B90" w14:paraId="0FEB2597" w14:textId="77777777" w:rsidTr="006E3F96">
        <w:trPr>
          <w:trHeight w:val="432"/>
        </w:trPr>
        <w:tc>
          <w:tcPr>
            <w:tcW w:w="14400" w:type="dxa"/>
            <w:gridSpan w:val="2"/>
            <w:shd w:val="clear" w:color="auto" w:fill="22A469"/>
            <w:vAlign w:val="center"/>
          </w:tcPr>
          <w:p w14:paraId="2C3532D0" w14:textId="23943E9E" w:rsidR="00727AC2" w:rsidRPr="00B33B90" w:rsidRDefault="00727AC2" w:rsidP="006E3F96">
            <w:pPr>
              <w:jc w:val="center"/>
              <w:rPr>
                <w:rFonts w:ascii="Lucida Sans" w:hAnsi="Lucida Sans"/>
                <w:b/>
              </w:rPr>
            </w:pPr>
            <w:r w:rsidRPr="00B33B90">
              <w:rPr>
                <w:rFonts w:ascii="Lucida Sans" w:hAnsi="Lucida Sans"/>
                <w:b/>
              </w:rPr>
              <w:lastRenderedPageBreak/>
              <w:t>Optional Supporting Resources</w:t>
            </w:r>
          </w:p>
        </w:tc>
      </w:tr>
      <w:tr w:rsidR="00727AC2" w:rsidRPr="00B33B90" w14:paraId="6A4CA011" w14:textId="77777777" w:rsidTr="006E3F96">
        <w:tc>
          <w:tcPr>
            <w:tcW w:w="4320" w:type="dxa"/>
          </w:tcPr>
          <w:p w14:paraId="57B4F43D" w14:textId="6634AC9E" w:rsidR="00F26693" w:rsidRDefault="00F26693">
            <w:pPr>
              <w:rPr>
                <w:rFonts w:ascii="Lucida Sans" w:hAnsi="Lucida Sans"/>
                <w:sz w:val="22"/>
                <w:szCs w:val="22"/>
              </w:rPr>
            </w:pPr>
            <w:r w:rsidRPr="005C6E45">
              <w:rPr>
                <w:rFonts w:ascii="Lucida Sans" w:hAnsi="Lucida Sans"/>
                <w:sz w:val="22"/>
                <w:szCs w:val="22"/>
              </w:rPr>
              <w:t>Video: All About Polar Bears for Kids</w:t>
            </w:r>
          </w:p>
          <w:p w14:paraId="686CC12C" w14:textId="77777777" w:rsidR="00E26F72" w:rsidRPr="005C6E45" w:rsidRDefault="00E26F72">
            <w:pPr>
              <w:rPr>
                <w:rFonts w:ascii="Lucida Sans" w:hAnsi="Lucida Sans"/>
                <w:sz w:val="22"/>
                <w:szCs w:val="22"/>
              </w:rPr>
            </w:pPr>
          </w:p>
          <w:p w14:paraId="0DCF22B6" w14:textId="77777777" w:rsidR="00F26693" w:rsidRDefault="00C7189A">
            <w:pPr>
              <w:rPr>
                <w:rStyle w:val="Hyperlink"/>
                <w:rFonts w:ascii="Lucida Sans" w:hAnsi="Lucida Sans"/>
                <w:sz w:val="20"/>
                <w:szCs w:val="20"/>
              </w:rPr>
            </w:pPr>
            <w:hyperlink r:id="rId12" w:history="1">
              <w:r w:rsidR="00F26693" w:rsidRPr="006E3F96">
                <w:rPr>
                  <w:rStyle w:val="Hyperlink"/>
                  <w:rFonts w:ascii="Lucida Sans" w:hAnsi="Lucida Sans"/>
                  <w:sz w:val="20"/>
                  <w:szCs w:val="20"/>
                </w:rPr>
                <w:t>https://www.youtube.com/watch?v=--xEE7K67Xo</w:t>
              </w:r>
            </w:hyperlink>
          </w:p>
          <w:p w14:paraId="084385AE" w14:textId="3DB22804" w:rsidR="006E3F96" w:rsidRPr="006E3F96" w:rsidRDefault="006E3F96">
            <w:pPr>
              <w:rPr>
                <w:rFonts w:ascii="Lucida Sans" w:hAnsi="Lucida Sans"/>
                <w:sz w:val="20"/>
                <w:szCs w:val="20"/>
              </w:rPr>
            </w:pPr>
          </w:p>
        </w:tc>
        <w:tc>
          <w:tcPr>
            <w:tcW w:w="10080" w:type="dxa"/>
          </w:tcPr>
          <w:p w14:paraId="06F116D2" w14:textId="5E735683" w:rsidR="00727AC2" w:rsidRPr="006E3F96" w:rsidRDefault="00727AC2" w:rsidP="00E4263C">
            <w:pPr>
              <w:rPr>
                <w:rFonts w:ascii="Lucida Sans" w:hAnsi="Lucida Sans"/>
                <w:b/>
                <w:sz w:val="22"/>
                <w:szCs w:val="22"/>
              </w:rPr>
            </w:pPr>
            <w:r w:rsidRPr="006E3F96">
              <w:rPr>
                <w:rFonts w:ascii="Lucida Sans" w:hAnsi="Lucida Sans"/>
                <w:b/>
                <w:sz w:val="22"/>
                <w:szCs w:val="22"/>
              </w:rPr>
              <w:t>Description/rationale for inclusion</w:t>
            </w:r>
            <w:r w:rsidR="006E3F96" w:rsidRPr="006E3F96">
              <w:rPr>
                <w:rFonts w:ascii="Lucida Sans" w:hAnsi="Lucida Sans"/>
                <w:b/>
                <w:sz w:val="22"/>
                <w:szCs w:val="22"/>
              </w:rPr>
              <w:t>:</w:t>
            </w:r>
          </w:p>
          <w:p w14:paraId="4B0DC508" w14:textId="32CEFE53" w:rsidR="00F26693" w:rsidRPr="006E3F96" w:rsidRDefault="00F26693" w:rsidP="00E4263C">
            <w:pPr>
              <w:rPr>
                <w:rFonts w:ascii="Lucida Sans" w:hAnsi="Lucida Sans"/>
                <w:sz w:val="20"/>
                <w:szCs w:val="20"/>
              </w:rPr>
            </w:pPr>
            <w:r w:rsidRPr="006E3F96">
              <w:rPr>
                <w:rFonts w:ascii="Lucida Sans" w:hAnsi="Lucida Sans"/>
                <w:sz w:val="20"/>
                <w:szCs w:val="20"/>
              </w:rPr>
              <w:t>This is a four-minute video that provides specific information abo</w:t>
            </w:r>
            <w:r w:rsidR="00E4263C" w:rsidRPr="006E3F96">
              <w:rPr>
                <w:rFonts w:ascii="Lucida Sans" w:hAnsi="Lucida Sans"/>
                <w:sz w:val="20"/>
                <w:szCs w:val="20"/>
              </w:rPr>
              <w:t>ut one A</w:t>
            </w:r>
            <w:r w:rsidR="00E26F72" w:rsidRPr="006E3F96">
              <w:rPr>
                <w:rFonts w:ascii="Lucida Sans" w:hAnsi="Lucida Sans"/>
                <w:sz w:val="20"/>
                <w:szCs w:val="20"/>
              </w:rPr>
              <w:t>rctic animal: polar b</w:t>
            </w:r>
            <w:r w:rsidRPr="006E3F96">
              <w:rPr>
                <w:rFonts w:ascii="Lucida Sans" w:hAnsi="Lucida Sans"/>
                <w:sz w:val="20"/>
                <w:szCs w:val="20"/>
              </w:rPr>
              <w:t>ears. It provides fascinating facts for kids about how this animal lives and survives in the cold, icy climate.</w:t>
            </w:r>
          </w:p>
        </w:tc>
      </w:tr>
      <w:tr w:rsidR="00727AC2" w:rsidRPr="00B33B90" w14:paraId="171901A7" w14:textId="77777777" w:rsidTr="006E3F96">
        <w:tc>
          <w:tcPr>
            <w:tcW w:w="4320" w:type="dxa"/>
          </w:tcPr>
          <w:p w14:paraId="0FB77CB9" w14:textId="4EA4D57A" w:rsidR="009657E1" w:rsidRDefault="006E3F96">
            <w:pPr>
              <w:rPr>
                <w:rFonts w:ascii="Lucida Sans" w:hAnsi="Lucida Sans"/>
                <w:sz w:val="22"/>
                <w:szCs w:val="22"/>
              </w:rPr>
            </w:pPr>
            <w:r>
              <w:rPr>
                <w:rFonts w:ascii="Lucida Sans" w:hAnsi="Lucida Sans"/>
                <w:sz w:val="22"/>
                <w:szCs w:val="22"/>
              </w:rPr>
              <w:t>I’m A Penguin</w:t>
            </w:r>
          </w:p>
          <w:p w14:paraId="2F3BAAB3" w14:textId="77777777" w:rsidR="00E26F72" w:rsidRPr="005C6E45" w:rsidRDefault="00E26F72">
            <w:pPr>
              <w:rPr>
                <w:rFonts w:ascii="Lucida Sans" w:hAnsi="Lucida Sans"/>
                <w:sz w:val="22"/>
                <w:szCs w:val="22"/>
              </w:rPr>
            </w:pPr>
          </w:p>
          <w:p w14:paraId="3563DA7F" w14:textId="77777777" w:rsidR="009657E1" w:rsidRDefault="00C7189A">
            <w:pPr>
              <w:rPr>
                <w:rStyle w:val="Hyperlink"/>
                <w:rFonts w:ascii="Lucida Sans" w:hAnsi="Lucida Sans" w:cstheme="minorHAnsi"/>
                <w:sz w:val="20"/>
                <w:szCs w:val="20"/>
              </w:rPr>
            </w:pPr>
            <w:hyperlink r:id="rId13" w:history="1">
              <w:r w:rsidR="000A2511" w:rsidRPr="006E3F96">
                <w:rPr>
                  <w:rStyle w:val="Hyperlink"/>
                  <w:rFonts w:ascii="Lucida Sans" w:hAnsi="Lucida Sans" w:cstheme="minorHAnsi"/>
                  <w:sz w:val="20"/>
                  <w:szCs w:val="20"/>
                </w:rPr>
                <w:t>https://www.youtube.com/watch?v=6HTu3qspiYQ</w:t>
              </w:r>
            </w:hyperlink>
          </w:p>
          <w:p w14:paraId="47E49DC3" w14:textId="45147AA7" w:rsidR="006E3F96" w:rsidRPr="006E3F96" w:rsidRDefault="006E3F96">
            <w:pPr>
              <w:rPr>
                <w:rFonts w:ascii="Lucida Sans" w:hAnsi="Lucida Sans" w:cstheme="minorHAnsi"/>
                <w:sz w:val="20"/>
                <w:szCs w:val="20"/>
              </w:rPr>
            </w:pPr>
          </w:p>
        </w:tc>
        <w:tc>
          <w:tcPr>
            <w:tcW w:w="10080" w:type="dxa"/>
          </w:tcPr>
          <w:p w14:paraId="53DC4A1F" w14:textId="249E852F" w:rsidR="00E4263C" w:rsidRPr="006E3F96" w:rsidRDefault="00727AC2" w:rsidP="00E4263C">
            <w:pPr>
              <w:rPr>
                <w:rFonts w:ascii="Lucida Sans" w:hAnsi="Lucida Sans"/>
                <w:b/>
                <w:sz w:val="22"/>
                <w:szCs w:val="22"/>
              </w:rPr>
            </w:pPr>
            <w:r w:rsidRPr="006E3F96">
              <w:rPr>
                <w:rFonts w:ascii="Lucida Sans" w:hAnsi="Lucida Sans"/>
                <w:b/>
                <w:sz w:val="22"/>
                <w:szCs w:val="22"/>
              </w:rPr>
              <w:t>Description/rationale for inclusion</w:t>
            </w:r>
            <w:r w:rsidR="006E3F96" w:rsidRPr="006E3F96">
              <w:rPr>
                <w:rFonts w:ascii="Lucida Sans" w:hAnsi="Lucida Sans"/>
                <w:b/>
                <w:sz w:val="22"/>
                <w:szCs w:val="22"/>
              </w:rPr>
              <w:t>:</w:t>
            </w:r>
          </w:p>
          <w:p w14:paraId="2885263F" w14:textId="526EF10B" w:rsidR="009657E1" w:rsidRPr="006E3F96" w:rsidRDefault="000A2511" w:rsidP="00E4263C">
            <w:pPr>
              <w:rPr>
                <w:rFonts w:ascii="Lucida Sans" w:hAnsi="Lucida Sans"/>
                <w:sz w:val="20"/>
                <w:szCs w:val="20"/>
              </w:rPr>
            </w:pPr>
            <w:r w:rsidRPr="006E3F96">
              <w:rPr>
                <w:rFonts w:ascii="Lucida Sans" w:hAnsi="Lucida Sans"/>
                <w:sz w:val="20"/>
                <w:szCs w:val="20"/>
              </w:rPr>
              <w:t>This fun song would allow kids to</w:t>
            </w:r>
            <w:r w:rsidR="00E4263C" w:rsidRPr="006E3F96">
              <w:rPr>
                <w:rFonts w:ascii="Lucida Sans" w:hAnsi="Lucida Sans"/>
                <w:sz w:val="20"/>
                <w:szCs w:val="20"/>
              </w:rPr>
              <w:t xml:space="preserve"> learn about penguins, another A</w:t>
            </w:r>
            <w:r w:rsidRPr="006E3F96">
              <w:rPr>
                <w:rFonts w:ascii="Lucida Sans" w:hAnsi="Lucida Sans"/>
                <w:sz w:val="20"/>
                <w:szCs w:val="20"/>
              </w:rPr>
              <w:t>rctic animal, through music. It provides many facts about this unique bird throughout the song.</w:t>
            </w:r>
          </w:p>
        </w:tc>
      </w:tr>
      <w:tr w:rsidR="00727AC2" w:rsidRPr="00B33B90" w14:paraId="36E0CED4" w14:textId="77777777" w:rsidTr="006E3F96">
        <w:trPr>
          <w:trHeight w:val="432"/>
        </w:trPr>
        <w:tc>
          <w:tcPr>
            <w:tcW w:w="14400" w:type="dxa"/>
            <w:gridSpan w:val="2"/>
            <w:shd w:val="clear" w:color="auto" w:fill="22A469"/>
            <w:vAlign w:val="center"/>
          </w:tcPr>
          <w:p w14:paraId="605EFB70" w14:textId="6722F81C" w:rsidR="00727AC2" w:rsidRPr="00B33B90" w:rsidRDefault="006E3F96" w:rsidP="006E3F96">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6E3F96">
        <w:tc>
          <w:tcPr>
            <w:tcW w:w="4320" w:type="dxa"/>
          </w:tcPr>
          <w:p w14:paraId="696B7E5E" w14:textId="51199922" w:rsidR="00E438AC" w:rsidRPr="00B33B90" w:rsidRDefault="00727AC2" w:rsidP="00E4263C">
            <w:pPr>
              <w:rPr>
                <w:rFonts w:ascii="Lucida Sans" w:hAnsi="Lucida Sans"/>
                <w:sz w:val="22"/>
                <w:szCs w:val="22"/>
              </w:rPr>
            </w:pPr>
            <w:r w:rsidRPr="00B33B90">
              <w:rPr>
                <w:rFonts w:ascii="Lucida Sans" w:hAnsi="Lucida Sans"/>
                <w:sz w:val="22"/>
                <w:szCs w:val="22"/>
              </w:rPr>
              <w:t>Text Type 1:</w:t>
            </w:r>
            <w:r w:rsidR="006E3F96">
              <w:rPr>
                <w:rFonts w:ascii="Lucida Sans" w:hAnsi="Lucida Sans"/>
                <w:sz w:val="22"/>
                <w:szCs w:val="22"/>
              </w:rPr>
              <w:t xml:space="preserve"> </w:t>
            </w:r>
            <w:r w:rsidR="00E438AC">
              <w:rPr>
                <w:rFonts w:ascii="Lucida Sans" w:hAnsi="Lucida Sans"/>
                <w:sz w:val="22"/>
                <w:szCs w:val="22"/>
              </w:rPr>
              <w:t>Informative</w:t>
            </w:r>
          </w:p>
        </w:tc>
        <w:tc>
          <w:tcPr>
            <w:tcW w:w="10080" w:type="dxa"/>
          </w:tcPr>
          <w:p w14:paraId="04C0D186" w14:textId="5591D3B1" w:rsidR="00E4263C" w:rsidRPr="006E3F96" w:rsidRDefault="00E4263C" w:rsidP="00E4263C">
            <w:pPr>
              <w:rPr>
                <w:rFonts w:ascii="Lucida Sans" w:hAnsi="Lucida Sans"/>
                <w:b/>
                <w:sz w:val="22"/>
                <w:szCs w:val="22"/>
              </w:rPr>
            </w:pPr>
            <w:r w:rsidRPr="006E3F96">
              <w:rPr>
                <w:rFonts w:ascii="Lucida Sans" w:hAnsi="Lucida Sans"/>
                <w:b/>
                <w:sz w:val="22"/>
                <w:szCs w:val="22"/>
              </w:rPr>
              <w:t>Description of task</w:t>
            </w:r>
            <w:r w:rsidR="006E3F96" w:rsidRPr="006E3F96">
              <w:rPr>
                <w:rFonts w:ascii="Lucida Sans" w:hAnsi="Lucida Sans"/>
                <w:b/>
                <w:sz w:val="22"/>
                <w:szCs w:val="22"/>
              </w:rPr>
              <w:t>:</w:t>
            </w:r>
          </w:p>
          <w:p w14:paraId="75925326" w14:textId="77777777" w:rsidR="00CC73D0" w:rsidRDefault="0025616A" w:rsidP="00E4263C">
            <w:pPr>
              <w:rPr>
                <w:rFonts w:ascii="Lucida Sans" w:hAnsi="Lucida Sans"/>
                <w:sz w:val="20"/>
                <w:szCs w:val="20"/>
              </w:rPr>
            </w:pPr>
            <w:r w:rsidRPr="006E3F96">
              <w:rPr>
                <w:rFonts w:ascii="Lucida Sans" w:hAnsi="Lucida Sans"/>
                <w:sz w:val="20"/>
                <w:szCs w:val="20"/>
              </w:rPr>
              <w:t xml:space="preserve">With a partner, create </w:t>
            </w:r>
            <w:r w:rsidR="00E4263C" w:rsidRPr="006E3F96">
              <w:rPr>
                <w:rFonts w:ascii="Lucida Sans" w:hAnsi="Lucida Sans"/>
                <w:sz w:val="20"/>
                <w:szCs w:val="20"/>
              </w:rPr>
              <w:t>a poster that tells about the Ar</w:t>
            </w:r>
            <w:r w:rsidRPr="006E3F96">
              <w:rPr>
                <w:rFonts w:ascii="Lucida Sans" w:hAnsi="Lucida Sans"/>
                <w:sz w:val="20"/>
                <w:szCs w:val="20"/>
              </w:rPr>
              <w:t>ctic</w:t>
            </w:r>
            <w:r w:rsidR="009E2AD7" w:rsidRPr="006E3F96">
              <w:rPr>
                <w:rFonts w:ascii="Lucida Sans" w:hAnsi="Lucida Sans"/>
                <w:sz w:val="20"/>
                <w:szCs w:val="20"/>
              </w:rPr>
              <w:t>, and how animals survive there</w:t>
            </w:r>
            <w:r w:rsidRPr="006E3F96">
              <w:rPr>
                <w:rFonts w:ascii="Lucida Sans" w:hAnsi="Lucida Sans"/>
                <w:sz w:val="20"/>
                <w:szCs w:val="20"/>
              </w:rPr>
              <w:t xml:space="preserve">. </w:t>
            </w:r>
            <w:r w:rsidR="00907FC6" w:rsidRPr="006E3F96">
              <w:rPr>
                <w:rFonts w:ascii="Lucida Sans" w:hAnsi="Lucida Sans"/>
                <w:sz w:val="20"/>
                <w:szCs w:val="20"/>
              </w:rPr>
              <w:t>Write and draw to tell what it would be like in the Arctic. Be sure to</w:t>
            </w:r>
            <w:r w:rsidR="00CC73D0">
              <w:rPr>
                <w:rFonts w:ascii="Lucida Sans" w:hAnsi="Lucida Sans"/>
                <w:sz w:val="20"/>
                <w:szCs w:val="20"/>
              </w:rPr>
              <w:t>:</w:t>
            </w:r>
            <w:r w:rsidR="00907FC6" w:rsidRPr="006E3F96">
              <w:rPr>
                <w:rFonts w:ascii="Lucida Sans" w:hAnsi="Lucida Sans"/>
                <w:sz w:val="20"/>
                <w:szCs w:val="20"/>
              </w:rPr>
              <w:t xml:space="preserve"> </w:t>
            </w:r>
          </w:p>
          <w:p w14:paraId="02CF5303" w14:textId="77777777" w:rsidR="00CC73D0" w:rsidRDefault="00CC73D0" w:rsidP="00CC73D0">
            <w:pPr>
              <w:pStyle w:val="ListParagraph"/>
              <w:numPr>
                <w:ilvl w:val="0"/>
                <w:numId w:val="15"/>
              </w:numPr>
              <w:rPr>
                <w:rFonts w:ascii="Lucida Sans" w:hAnsi="Lucida Sans"/>
                <w:sz w:val="20"/>
                <w:szCs w:val="20"/>
              </w:rPr>
            </w:pPr>
            <w:r>
              <w:rPr>
                <w:rFonts w:ascii="Lucida Sans" w:hAnsi="Lucida Sans"/>
                <w:sz w:val="20"/>
                <w:szCs w:val="20"/>
              </w:rPr>
              <w:t>G</w:t>
            </w:r>
            <w:r w:rsidR="0025616A" w:rsidRPr="00CC73D0">
              <w:rPr>
                <w:rFonts w:ascii="Lucida Sans" w:hAnsi="Lucida Sans"/>
                <w:sz w:val="20"/>
                <w:szCs w:val="20"/>
              </w:rPr>
              <w:t>ive your poster a title</w:t>
            </w:r>
            <w:r>
              <w:rPr>
                <w:rFonts w:ascii="Lucida Sans" w:hAnsi="Lucida Sans"/>
                <w:sz w:val="20"/>
                <w:szCs w:val="20"/>
              </w:rPr>
              <w:t xml:space="preserve"> to name your topic</w:t>
            </w:r>
          </w:p>
          <w:p w14:paraId="5F20AC0B" w14:textId="785C3ED4" w:rsidR="00E438AC" w:rsidRPr="00CC73D0" w:rsidRDefault="00CC73D0" w:rsidP="00CC73D0">
            <w:pPr>
              <w:pStyle w:val="ListParagraph"/>
              <w:numPr>
                <w:ilvl w:val="0"/>
                <w:numId w:val="15"/>
              </w:numPr>
              <w:rPr>
                <w:rFonts w:ascii="Lucida Sans" w:hAnsi="Lucida Sans"/>
                <w:sz w:val="20"/>
                <w:szCs w:val="20"/>
              </w:rPr>
            </w:pPr>
            <w:r>
              <w:rPr>
                <w:rFonts w:ascii="Lucida Sans" w:hAnsi="Lucida Sans"/>
                <w:sz w:val="20"/>
                <w:szCs w:val="20"/>
              </w:rPr>
              <w:t>P</w:t>
            </w:r>
            <w:r w:rsidR="00E61514" w:rsidRPr="00CC73D0">
              <w:rPr>
                <w:rFonts w:ascii="Lucida Sans" w:hAnsi="Lucida Sans"/>
                <w:sz w:val="20"/>
                <w:szCs w:val="20"/>
              </w:rPr>
              <w:t>rovide information yo</w:t>
            </w:r>
            <w:r>
              <w:rPr>
                <w:rFonts w:ascii="Lucida Sans" w:hAnsi="Lucida Sans"/>
                <w:sz w:val="20"/>
                <w:szCs w:val="20"/>
              </w:rPr>
              <w:t>u have learned about the Arctic</w:t>
            </w:r>
          </w:p>
          <w:p w14:paraId="5BDBD6CE" w14:textId="7D463F54" w:rsidR="006E3F96" w:rsidRPr="006E3F96" w:rsidRDefault="006E3F96" w:rsidP="00E4263C">
            <w:pPr>
              <w:rPr>
                <w:rFonts w:ascii="Lucida Sans" w:hAnsi="Lucida Sans"/>
                <w:sz w:val="20"/>
                <w:szCs w:val="20"/>
              </w:rPr>
            </w:pPr>
          </w:p>
        </w:tc>
      </w:tr>
      <w:tr w:rsidR="00727AC2" w:rsidRPr="00B33B90" w14:paraId="69410B37" w14:textId="77777777" w:rsidTr="00CA12A8">
        <w:trPr>
          <w:trHeight w:val="70"/>
        </w:trPr>
        <w:tc>
          <w:tcPr>
            <w:tcW w:w="4320" w:type="dxa"/>
            <w:tcBorders>
              <w:bottom w:val="single" w:sz="4" w:space="0" w:color="auto"/>
            </w:tcBorders>
          </w:tcPr>
          <w:p w14:paraId="2705FF4E" w14:textId="555C6B6B" w:rsidR="00907FC6" w:rsidRPr="00B33B90" w:rsidRDefault="00727AC2" w:rsidP="00727AC2">
            <w:pPr>
              <w:rPr>
                <w:rFonts w:ascii="Lucida Sans" w:hAnsi="Lucida Sans"/>
                <w:sz w:val="22"/>
                <w:szCs w:val="22"/>
              </w:rPr>
            </w:pPr>
            <w:r w:rsidRPr="00B33B90">
              <w:rPr>
                <w:rFonts w:ascii="Lucida Sans" w:hAnsi="Lucida Sans"/>
                <w:sz w:val="22"/>
                <w:szCs w:val="22"/>
              </w:rPr>
              <w:t>Task Type</w:t>
            </w:r>
            <w:r w:rsidR="00E61514">
              <w:rPr>
                <w:rFonts w:ascii="Lucida Sans" w:hAnsi="Lucida Sans"/>
                <w:sz w:val="22"/>
                <w:szCs w:val="22"/>
              </w:rPr>
              <w:t xml:space="preserve"> 2</w:t>
            </w:r>
            <w:r w:rsidRPr="00B33B90">
              <w:rPr>
                <w:rFonts w:ascii="Lucida Sans" w:hAnsi="Lucida Sans"/>
                <w:sz w:val="22"/>
                <w:szCs w:val="22"/>
              </w:rPr>
              <w:t>:</w:t>
            </w:r>
            <w:r w:rsidR="006E3F96">
              <w:rPr>
                <w:rFonts w:ascii="Lucida Sans" w:hAnsi="Lucida Sans"/>
                <w:sz w:val="22"/>
                <w:szCs w:val="22"/>
              </w:rPr>
              <w:t xml:space="preserve"> </w:t>
            </w:r>
            <w:r w:rsidR="00907FC6">
              <w:rPr>
                <w:rFonts w:ascii="Lucida Sans" w:hAnsi="Lucida Sans"/>
                <w:sz w:val="22"/>
                <w:szCs w:val="22"/>
              </w:rPr>
              <w:t>Narrative</w:t>
            </w:r>
          </w:p>
        </w:tc>
        <w:tc>
          <w:tcPr>
            <w:tcW w:w="10080" w:type="dxa"/>
            <w:tcBorders>
              <w:bottom w:val="single" w:sz="4" w:space="0" w:color="auto"/>
            </w:tcBorders>
          </w:tcPr>
          <w:p w14:paraId="25747718" w14:textId="3964189F" w:rsidR="00E4263C" w:rsidRPr="006E3F96" w:rsidRDefault="00E4263C" w:rsidP="00E4263C">
            <w:pPr>
              <w:rPr>
                <w:rFonts w:ascii="Lucida Sans" w:hAnsi="Lucida Sans"/>
                <w:b/>
                <w:sz w:val="22"/>
                <w:szCs w:val="22"/>
              </w:rPr>
            </w:pPr>
            <w:r w:rsidRPr="006E3F96">
              <w:rPr>
                <w:rFonts w:ascii="Lucida Sans" w:hAnsi="Lucida Sans"/>
                <w:b/>
                <w:sz w:val="22"/>
                <w:szCs w:val="22"/>
              </w:rPr>
              <w:t>Description of task</w:t>
            </w:r>
            <w:r w:rsidR="006E3F96" w:rsidRPr="006E3F96">
              <w:rPr>
                <w:rFonts w:ascii="Lucida Sans" w:hAnsi="Lucida Sans"/>
                <w:b/>
                <w:sz w:val="22"/>
                <w:szCs w:val="22"/>
              </w:rPr>
              <w:t>:</w:t>
            </w:r>
          </w:p>
          <w:p w14:paraId="0F884B72" w14:textId="77777777" w:rsidR="00CC73D0" w:rsidRDefault="00E61514" w:rsidP="00E4263C">
            <w:pPr>
              <w:rPr>
                <w:rFonts w:ascii="Lucida Sans" w:hAnsi="Lucida Sans"/>
                <w:sz w:val="20"/>
                <w:szCs w:val="20"/>
              </w:rPr>
            </w:pPr>
            <w:r w:rsidRPr="006E3F96">
              <w:rPr>
                <w:rFonts w:ascii="Lucida Sans" w:hAnsi="Lucida Sans"/>
                <w:sz w:val="20"/>
                <w:szCs w:val="20"/>
              </w:rPr>
              <w:t>Pretend that you a</w:t>
            </w:r>
            <w:r w:rsidR="00E26F72" w:rsidRPr="006E3F96">
              <w:rPr>
                <w:rFonts w:ascii="Lucida Sans" w:hAnsi="Lucida Sans"/>
                <w:sz w:val="20"/>
                <w:szCs w:val="20"/>
              </w:rPr>
              <w:t>re an animal that lives in the A</w:t>
            </w:r>
            <w:r w:rsidRPr="006E3F96">
              <w:rPr>
                <w:rFonts w:ascii="Lucida Sans" w:hAnsi="Lucida Sans"/>
                <w:sz w:val="20"/>
                <w:szCs w:val="20"/>
              </w:rPr>
              <w:t xml:space="preserve">rctic. </w:t>
            </w:r>
            <w:r w:rsidR="005B0D94" w:rsidRPr="006E3F96">
              <w:rPr>
                <w:rFonts w:ascii="Lucida Sans" w:hAnsi="Lucida Sans"/>
                <w:sz w:val="20"/>
                <w:szCs w:val="20"/>
              </w:rPr>
              <w:t>Draw or w</w:t>
            </w:r>
            <w:r w:rsidR="00907FC6" w:rsidRPr="006E3F96">
              <w:rPr>
                <w:rFonts w:ascii="Lucida Sans" w:hAnsi="Lucida Sans"/>
                <w:sz w:val="20"/>
                <w:szCs w:val="20"/>
              </w:rPr>
              <w:t>rite to tell abo</w:t>
            </w:r>
            <w:r w:rsidR="009B0A69" w:rsidRPr="006E3F96">
              <w:rPr>
                <w:rFonts w:ascii="Lucida Sans" w:hAnsi="Lucida Sans"/>
                <w:sz w:val="20"/>
                <w:szCs w:val="20"/>
              </w:rPr>
              <w:t>ut one day while living in the A</w:t>
            </w:r>
            <w:r w:rsidR="00907FC6" w:rsidRPr="006E3F96">
              <w:rPr>
                <w:rFonts w:ascii="Lucida Sans" w:hAnsi="Lucida Sans"/>
                <w:sz w:val="20"/>
                <w:szCs w:val="20"/>
              </w:rPr>
              <w:t>rctic. Be sure to</w:t>
            </w:r>
            <w:r w:rsidR="00CC73D0">
              <w:rPr>
                <w:rFonts w:ascii="Lucida Sans" w:hAnsi="Lucida Sans"/>
                <w:sz w:val="20"/>
                <w:szCs w:val="20"/>
              </w:rPr>
              <w:t xml:space="preserve">: </w:t>
            </w:r>
          </w:p>
          <w:p w14:paraId="6A06127B" w14:textId="77777777" w:rsidR="00CC73D0" w:rsidRDefault="00CC73D0" w:rsidP="00CC73D0">
            <w:pPr>
              <w:pStyle w:val="ListParagraph"/>
              <w:numPr>
                <w:ilvl w:val="0"/>
                <w:numId w:val="16"/>
              </w:numPr>
              <w:rPr>
                <w:rFonts w:ascii="Lucida Sans" w:hAnsi="Lucida Sans"/>
                <w:sz w:val="20"/>
                <w:szCs w:val="20"/>
              </w:rPr>
            </w:pPr>
            <w:r>
              <w:rPr>
                <w:rFonts w:ascii="Lucida Sans" w:hAnsi="Lucida Sans"/>
                <w:sz w:val="20"/>
                <w:szCs w:val="20"/>
              </w:rPr>
              <w:t>Name the animal you pick</w:t>
            </w:r>
          </w:p>
          <w:p w14:paraId="3FBD530D" w14:textId="77777777" w:rsidR="00CC73D0" w:rsidRDefault="00CC73D0" w:rsidP="00CC73D0">
            <w:pPr>
              <w:pStyle w:val="ListParagraph"/>
              <w:numPr>
                <w:ilvl w:val="0"/>
                <w:numId w:val="16"/>
              </w:numPr>
              <w:rPr>
                <w:rFonts w:ascii="Lucida Sans" w:hAnsi="Lucida Sans"/>
                <w:sz w:val="20"/>
                <w:szCs w:val="20"/>
              </w:rPr>
            </w:pPr>
            <w:r>
              <w:rPr>
                <w:rFonts w:ascii="Lucida Sans" w:hAnsi="Lucida Sans"/>
                <w:sz w:val="20"/>
                <w:szCs w:val="20"/>
              </w:rPr>
              <w:t>Describe t</w:t>
            </w:r>
            <w:r w:rsidR="00DF4BC8" w:rsidRPr="00CC73D0">
              <w:rPr>
                <w:rFonts w:ascii="Lucida Sans" w:hAnsi="Lucida Sans"/>
                <w:sz w:val="20"/>
                <w:szCs w:val="20"/>
              </w:rPr>
              <w:t>he events th</w:t>
            </w:r>
            <w:r>
              <w:rPr>
                <w:rFonts w:ascii="Lucida Sans" w:hAnsi="Lucida Sans"/>
                <w:sz w:val="20"/>
                <w:szCs w:val="20"/>
              </w:rPr>
              <w:t>at occur during your day</w:t>
            </w:r>
          </w:p>
          <w:p w14:paraId="2C202BE7" w14:textId="4F08BD18" w:rsidR="006E3F96" w:rsidRPr="006E3F96" w:rsidRDefault="00CC73D0" w:rsidP="00CA12A8">
            <w:pPr>
              <w:pStyle w:val="ListParagraph"/>
              <w:numPr>
                <w:ilvl w:val="0"/>
                <w:numId w:val="16"/>
              </w:numPr>
              <w:rPr>
                <w:rFonts w:ascii="Lucida Sans" w:hAnsi="Lucida Sans"/>
                <w:sz w:val="20"/>
                <w:szCs w:val="20"/>
              </w:rPr>
            </w:pPr>
            <w:r>
              <w:rPr>
                <w:rFonts w:ascii="Lucida Sans" w:hAnsi="Lucida Sans"/>
                <w:sz w:val="20"/>
                <w:szCs w:val="20"/>
              </w:rPr>
              <w:t>Provide a reaction to your day</w:t>
            </w:r>
          </w:p>
        </w:tc>
      </w:tr>
      <w:tr w:rsidR="00CA12A8" w:rsidRPr="00B33B90" w14:paraId="15C0AC34" w14:textId="77777777" w:rsidTr="00CA12A8">
        <w:trPr>
          <w:trHeight w:val="70"/>
        </w:trPr>
        <w:tc>
          <w:tcPr>
            <w:tcW w:w="14400" w:type="dxa"/>
            <w:gridSpan w:val="2"/>
            <w:tcBorders>
              <w:top w:val="single" w:sz="4" w:space="0" w:color="auto"/>
              <w:left w:val="nil"/>
              <w:bottom w:val="nil"/>
              <w:right w:val="nil"/>
            </w:tcBorders>
          </w:tcPr>
          <w:p w14:paraId="1C376F97" w14:textId="3F065097" w:rsidR="00CA12A8" w:rsidRPr="006E3F96" w:rsidRDefault="00CA12A8" w:rsidP="00E4263C">
            <w:pPr>
              <w:rPr>
                <w:rFonts w:ascii="Lucida Sans" w:hAnsi="Lucida Sans"/>
                <w:b/>
              </w:rPr>
            </w:pPr>
            <w:bookmarkStart w:id="0"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32069120" w:rsidR="00234994" w:rsidRPr="00B33B90" w:rsidRDefault="00234994" w:rsidP="00727AC2">
      <w:pPr>
        <w:rPr>
          <w:rFonts w:ascii="Lucida Sans" w:hAnsi="Lucida Sans"/>
          <w:sz w:val="2"/>
          <w:szCs w:val="2"/>
        </w:rPr>
      </w:pPr>
    </w:p>
    <w:sectPr w:rsidR="00234994" w:rsidRPr="00B33B90" w:rsidSect="0053526C">
      <w:headerReference w:type="default" r:id="rId14"/>
      <w:footerReference w:type="default" r:id="rId15"/>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215042" w14:textId="77777777" w:rsidR="00C7189A" w:rsidRDefault="00C7189A" w:rsidP="00200A83">
      <w:pPr>
        <w:spacing w:after="0" w:line="240" w:lineRule="auto"/>
      </w:pPr>
      <w:r>
        <w:separator/>
      </w:r>
    </w:p>
  </w:endnote>
  <w:endnote w:type="continuationSeparator" w:id="0">
    <w:p w14:paraId="05049673" w14:textId="77777777" w:rsidR="00C7189A" w:rsidRDefault="00C7189A"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A12D1" w14:textId="1D21488E" w:rsidR="0053526C" w:rsidRDefault="0053526C" w:rsidP="0053526C">
    <w:pPr>
      <w:pStyle w:val="Footer"/>
      <w:jc w:val="center"/>
    </w:pPr>
    <w:r w:rsidRPr="00732FB3">
      <w:rPr>
        <w:noProof/>
      </w:rPr>
      <w:drawing>
        <wp:inline distT="0" distB="0" distL="0" distR="0" wp14:anchorId="20E93113" wp14:editId="2D0C764D">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5BA77E" w14:textId="77777777" w:rsidR="00C7189A" w:rsidRDefault="00C7189A" w:rsidP="00200A83">
      <w:pPr>
        <w:spacing w:after="0" w:line="240" w:lineRule="auto"/>
      </w:pPr>
      <w:r>
        <w:separator/>
      </w:r>
    </w:p>
  </w:footnote>
  <w:footnote w:type="continuationSeparator" w:id="0">
    <w:p w14:paraId="64595B28" w14:textId="77777777" w:rsidR="00C7189A" w:rsidRDefault="00C7189A"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741D71" w14:textId="77777777" w:rsidR="00F90E16" w:rsidRDefault="00F90E16" w:rsidP="00F90E16">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766798DD" w:rsidR="00E26F72" w:rsidRPr="00B33B90" w:rsidRDefault="00F90E16"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E26F72" w:rsidRPr="00B33B90">
      <w:rPr>
        <w:rFonts w:ascii="Lucida Sans" w:eastAsia="Cambria" w:hAnsi="Lucida Sans" w:cs="Cambria"/>
      </w:rPr>
      <w:t xml:space="preserve">Text: </w:t>
    </w:r>
    <w:r w:rsidR="00E26F72">
      <w:rPr>
        <w:rFonts w:ascii="Lucida Sans" w:eastAsia="Cambria" w:hAnsi="Lucida Sans" w:cs="Cambria"/>
      </w:rPr>
      <w:t>Snow is Falling</w:t>
    </w:r>
    <w:r w:rsidR="006E3F96">
      <w:rPr>
        <w:rFonts w:ascii="Lucida Sans" w:eastAsia="Cambria" w:hAnsi="Lucida Sans" w:cs="Cambria"/>
      </w:rPr>
      <w:t xml:space="preserve"> | </w:t>
    </w:r>
    <w:r w:rsidR="00E26F72" w:rsidRPr="00B33B90">
      <w:rPr>
        <w:rFonts w:ascii="Lucida Sans" w:eastAsia="Cambria" w:hAnsi="Lucida Sans" w:cs="Cambria"/>
      </w:rPr>
      <w:t>Grade:</w:t>
    </w:r>
    <w:r w:rsidR="00E26F72">
      <w:rPr>
        <w:rFonts w:ascii="Lucida Sans" w:eastAsia="Cambria" w:hAnsi="Lucida Sans" w:cs="Cambria"/>
      </w:rPr>
      <w:t xml:space="preserve"> 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8C7C80"/>
    <w:multiLevelType w:val="hybridMultilevel"/>
    <w:tmpl w:val="3D125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296B21DE"/>
    <w:multiLevelType w:val="hybridMultilevel"/>
    <w:tmpl w:val="D638C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C22AC6"/>
    <w:multiLevelType w:val="hybridMultilevel"/>
    <w:tmpl w:val="67521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1"/>
  </w:num>
  <w:num w:numId="4">
    <w:abstractNumId w:val="10"/>
  </w:num>
  <w:num w:numId="5">
    <w:abstractNumId w:val="0"/>
  </w:num>
  <w:num w:numId="6">
    <w:abstractNumId w:val="9"/>
  </w:num>
  <w:num w:numId="7">
    <w:abstractNumId w:val="6"/>
  </w:num>
  <w:num w:numId="8">
    <w:abstractNumId w:val="11"/>
  </w:num>
  <w:num w:numId="9">
    <w:abstractNumId w:val="5"/>
  </w:num>
  <w:num w:numId="10">
    <w:abstractNumId w:val="4"/>
  </w:num>
  <w:num w:numId="11">
    <w:abstractNumId w:val="13"/>
  </w:num>
  <w:num w:numId="12">
    <w:abstractNumId w:val="14"/>
  </w:num>
  <w:num w:numId="13">
    <w:abstractNumId w:val="3"/>
  </w:num>
  <w:num w:numId="14">
    <w:abstractNumId w:val="7"/>
  </w:num>
  <w:num w:numId="15">
    <w:abstractNumId w:val="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05FF4"/>
    <w:rsid w:val="000A2511"/>
    <w:rsid w:val="000A284C"/>
    <w:rsid w:val="000D6B45"/>
    <w:rsid w:val="000F20CE"/>
    <w:rsid w:val="0012629D"/>
    <w:rsid w:val="00151230"/>
    <w:rsid w:val="00184DEA"/>
    <w:rsid w:val="001A6D85"/>
    <w:rsid w:val="001C2576"/>
    <w:rsid w:val="001C5DCB"/>
    <w:rsid w:val="00200A83"/>
    <w:rsid w:val="00202D28"/>
    <w:rsid w:val="0021601A"/>
    <w:rsid w:val="00234994"/>
    <w:rsid w:val="0025616A"/>
    <w:rsid w:val="00264485"/>
    <w:rsid w:val="00297D58"/>
    <w:rsid w:val="002A2628"/>
    <w:rsid w:val="002C218A"/>
    <w:rsid w:val="00301041"/>
    <w:rsid w:val="003024BA"/>
    <w:rsid w:val="00323D9D"/>
    <w:rsid w:val="00350F6C"/>
    <w:rsid w:val="003637DA"/>
    <w:rsid w:val="00365C3B"/>
    <w:rsid w:val="003741AC"/>
    <w:rsid w:val="003838FE"/>
    <w:rsid w:val="003B6411"/>
    <w:rsid w:val="003E220B"/>
    <w:rsid w:val="003E7B20"/>
    <w:rsid w:val="00413005"/>
    <w:rsid w:val="00490BDC"/>
    <w:rsid w:val="00516534"/>
    <w:rsid w:val="0053111A"/>
    <w:rsid w:val="0053526C"/>
    <w:rsid w:val="005442AA"/>
    <w:rsid w:val="005531EC"/>
    <w:rsid w:val="00557CF2"/>
    <w:rsid w:val="0056345E"/>
    <w:rsid w:val="005845DD"/>
    <w:rsid w:val="005A7100"/>
    <w:rsid w:val="005B0D94"/>
    <w:rsid w:val="005C6E45"/>
    <w:rsid w:val="00631AA3"/>
    <w:rsid w:val="00661CE2"/>
    <w:rsid w:val="006B250A"/>
    <w:rsid w:val="006E3F96"/>
    <w:rsid w:val="00727AC2"/>
    <w:rsid w:val="00781076"/>
    <w:rsid w:val="00790EA0"/>
    <w:rsid w:val="007A6712"/>
    <w:rsid w:val="007C0C80"/>
    <w:rsid w:val="007C7575"/>
    <w:rsid w:val="008456EE"/>
    <w:rsid w:val="00860BC1"/>
    <w:rsid w:val="00863FA7"/>
    <w:rsid w:val="00872B1D"/>
    <w:rsid w:val="00893496"/>
    <w:rsid w:val="008B0833"/>
    <w:rsid w:val="008B2B6F"/>
    <w:rsid w:val="008D7FD7"/>
    <w:rsid w:val="008E5118"/>
    <w:rsid w:val="00907FC6"/>
    <w:rsid w:val="009175C4"/>
    <w:rsid w:val="00954B76"/>
    <w:rsid w:val="009657E1"/>
    <w:rsid w:val="0097634E"/>
    <w:rsid w:val="009A78CD"/>
    <w:rsid w:val="009B0A69"/>
    <w:rsid w:val="009E230B"/>
    <w:rsid w:val="009E2AD7"/>
    <w:rsid w:val="009F5293"/>
    <w:rsid w:val="00A11FD5"/>
    <w:rsid w:val="00A77BF5"/>
    <w:rsid w:val="00A81B5F"/>
    <w:rsid w:val="00A9764E"/>
    <w:rsid w:val="00AD76DA"/>
    <w:rsid w:val="00B33B90"/>
    <w:rsid w:val="00B462F1"/>
    <w:rsid w:val="00C2380E"/>
    <w:rsid w:val="00C7189A"/>
    <w:rsid w:val="00CA12A8"/>
    <w:rsid w:val="00CA6FF0"/>
    <w:rsid w:val="00CC73D0"/>
    <w:rsid w:val="00CD0FC6"/>
    <w:rsid w:val="00CD6C30"/>
    <w:rsid w:val="00CE1F5B"/>
    <w:rsid w:val="00CE58DE"/>
    <w:rsid w:val="00D43FDB"/>
    <w:rsid w:val="00D52E9D"/>
    <w:rsid w:val="00D9201C"/>
    <w:rsid w:val="00DD3D29"/>
    <w:rsid w:val="00DE3B8A"/>
    <w:rsid w:val="00DF4BC8"/>
    <w:rsid w:val="00E26F72"/>
    <w:rsid w:val="00E3755B"/>
    <w:rsid w:val="00E41C2A"/>
    <w:rsid w:val="00E4263C"/>
    <w:rsid w:val="00E438AC"/>
    <w:rsid w:val="00E4410F"/>
    <w:rsid w:val="00E61514"/>
    <w:rsid w:val="00E71BB3"/>
    <w:rsid w:val="00E812B2"/>
    <w:rsid w:val="00EE0829"/>
    <w:rsid w:val="00F0442E"/>
    <w:rsid w:val="00F26693"/>
    <w:rsid w:val="00F55317"/>
    <w:rsid w:val="00F84D7F"/>
    <w:rsid w:val="00F90E16"/>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7EFCCAF4-CD6A-49EE-857F-40F0CFB2F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323D9D"/>
    <w:rPr>
      <w:color w:val="808080"/>
      <w:shd w:val="clear" w:color="auto" w:fill="E6E6E6"/>
    </w:rPr>
  </w:style>
  <w:style w:type="character" w:customStyle="1" w:styleId="UnresolvedMention2">
    <w:name w:val="Unresolved Mention2"/>
    <w:basedOn w:val="DefaultParagraphFont"/>
    <w:uiPriority w:val="99"/>
    <w:semiHidden/>
    <w:unhideWhenUsed/>
    <w:rsid w:val="00365C3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81/snow-is-falling" TargetMode="External"/><Relationship Id="rId13" Type="http://schemas.openxmlformats.org/officeDocument/2006/relationships/hyperlink" Target="https://www.youtube.com/watch?v=6HTu3qspiYQ" TargetMode="Externa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youtube.com/watch?v=--xEE7K67X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adinga-z.com/book.php?id=1670&amp;lang=English"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easyscienceforkids.com/all-about-polar-climates/" TargetMode="External"/><Relationship Id="rId4" Type="http://schemas.openxmlformats.org/officeDocument/2006/relationships/webSettings" Target="webSettings.xml"/><Relationship Id="rId9" Type="http://schemas.openxmlformats.org/officeDocument/2006/relationships/hyperlink" Target="https://www.dkfindout.com/us/animals-and-nature/habitats-and-ecosystems/arctic/"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819</Words>
  <Characters>4326</Characters>
  <Application>Microsoft Office Word</Application>
  <DocSecurity>0</DocSecurity>
  <Lines>149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2018-02-09T02:06:00Z</dcterms:created>
  <dcterms:modified xsi:type="dcterms:W3CDTF">2018-02-09T18:06:00Z</dcterms:modified>
</cp:coreProperties>
</file>