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5" w:type="dxa"/>
        <w:tblLook w:val="04A0" w:firstRow="1" w:lastRow="0" w:firstColumn="1" w:lastColumn="0" w:noHBand="0" w:noVBand="1"/>
      </w:tblPr>
      <w:tblGrid>
        <w:gridCol w:w="14400"/>
      </w:tblGrid>
      <w:tr w:rsidR="005F4F2A" w14:paraId="0AD0C83D" w14:textId="77777777" w:rsidTr="005F4F2A">
        <w:tc>
          <w:tcPr>
            <w:tcW w:w="14400" w:type="dxa"/>
          </w:tcPr>
          <w:p w14:paraId="13AB7597" w14:textId="77777777" w:rsidR="005F4F2A" w:rsidRPr="000B76AB" w:rsidRDefault="005F4F2A" w:rsidP="00E872DB">
            <w:pPr>
              <w:contextualSpacing/>
              <w:rPr>
                <w:rFonts w:ascii="Lucida Sans" w:hAnsi="Lucida Sans"/>
                <w:i/>
                <w:sz w:val="20"/>
                <w:szCs w:val="20"/>
              </w:rPr>
            </w:pPr>
            <w:r>
              <w:rPr>
                <w:rFonts w:ascii="Lucida Sans" w:hAnsi="Lucida Sans"/>
                <w:sz w:val="20"/>
                <w:szCs w:val="20"/>
              </w:rPr>
              <w:t>About this Resource:</w:t>
            </w:r>
          </w:p>
          <w:p w14:paraId="33CAEC1C" w14:textId="05F2112A" w:rsidR="005F4F2A" w:rsidRPr="000C5E90" w:rsidRDefault="00D01C52"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D9D790E" w14:textId="77777777" w:rsidR="005F4F2A" w:rsidRPr="00B33B90" w:rsidRDefault="005F4F2A" w:rsidP="005F4F2A">
      <w:pPr>
        <w:spacing w:after="0" w:line="240" w:lineRule="auto"/>
        <w:contextualSpacing/>
        <w:rPr>
          <w:rFonts w:ascii="Lucida Sans" w:hAnsi="Lucida Sans"/>
          <w:sz w:val="20"/>
          <w:szCs w:val="20"/>
          <w:u w:val="single"/>
        </w:rPr>
      </w:pPr>
    </w:p>
    <w:tbl>
      <w:tblPr>
        <w:tblStyle w:val="TableGrid"/>
        <w:tblW w:w="14400" w:type="dxa"/>
        <w:tblInd w:w="-5" w:type="dxa"/>
        <w:tblLayout w:type="fixed"/>
        <w:tblLook w:val="04A0" w:firstRow="1" w:lastRow="0" w:firstColumn="1" w:lastColumn="0" w:noHBand="0" w:noVBand="1"/>
      </w:tblPr>
      <w:tblGrid>
        <w:gridCol w:w="4320"/>
        <w:gridCol w:w="10080"/>
      </w:tblGrid>
      <w:tr w:rsidR="008E5118" w:rsidRPr="00B33B90" w14:paraId="0DD200B4" w14:textId="77777777" w:rsidTr="005F4F2A">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5F4F2A">
        <w:trPr>
          <w:trHeight w:val="1142"/>
        </w:trPr>
        <w:tc>
          <w:tcPr>
            <w:tcW w:w="4320" w:type="dxa"/>
            <w:tcBorders>
              <w:top w:val="single" w:sz="4" w:space="0" w:color="auto"/>
            </w:tcBorders>
            <w:shd w:val="clear" w:color="auto" w:fill="F2F2F2" w:themeFill="background1" w:themeFillShade="F2"/>
          </w:tcPr>
          <w:p w14:paraId="14D97734" w14:textId="77777777" w:rsidR="003024BA" w:rsidRDefault="003024BA" w:rsidP="000D6B45">
            <w:pPr>
              <w:rPr>
                <w:rFonts w:ascii="Lucida Sans" w:hAnsi="Lucida Sans"/>
                <w:sz w:val="22"/>
                <w:szCs w:val="22"/>
              </w:rPr>
            </w:pPr>
            <w:r w:rsidRPr="00DF4C92">
              <w:rPr>
                <w:rFonts w:ascii="Lucida Sans" w:hAnsi="Lucida Sans"/>
                <w:sz w:val="22"/>
                <w:szCs w:val="22"/>
              </w:rPr>
              <w:t>Read Aloud</w:t>
            </w:r>
            <w:r w:rsidR="00656459">
              <w:rPr>
                <w:rFonts w:ascii="Lucida Sans" w:hAnsi="Lucida Sans"/>
                <w:sz w:val="22"/>
                <w:szCs w:val="22"/>
              </w:rPr>
              <w:t>:</w:t>
            </w:r>
          </w:p>
          <w:p w14:paraId="1BCA3FA5" w14:textId="2AF2565F" w:rsidR="00656459" w:rsidRPr="00DF4C92" w:rsidRDefault="00656459" w:rsidP="000D6B45">
            <w:pPr>
              <w:rPr>
                <w:rFonts w:ascii="Lucida Sans" w:hAnsi="Lucida Sans"/>
                <w:sz w:val="22"/>
                <w:szCs w:val="22"/>
              </w:rPr>
            </w:pPr>
            <w:r>
              <w:rPr>
                <w:rFonts w:ascii="Lucida Sans" w:hAnsi="Lucida Sans"/>
                <w:sz w:val="22"/>
                <w:szCs w:val="22"/>
              </w:rPr>
              <w:t>The Boxcar Children</w:t>
            </w:r>
          </w:p>
          <w:p w14:paraId="2F58706C" w14:textId="77777777" w:rsidR="00D92E61" w:rsidRPr="00DF4C92" w:rsidRDefault="00D92E61" w:rsidP="000D6B45">
            <w:pPr>
              <w:rPr>
                <w:rFonts w:ascii="Lucida Sans" w:hAnsi="Lucida Sans"/>
                <w:sz w:val="22"/>
                <w:szCs w:val="22"/>
              </w:rPr>
            </w:pPr>
          </w:p>
          <w:p w14:paraId="4687A5D9" w14:textId="718C2EA5" w:rsidR="003024BA" w:rsidRPr="00656459" w:rsidRDefault="007E0B7C" w:rsidP="00727AC2">
            <w:pPr>
              <w:rPr>
                <w:rFonts w:ascii="Lucida Sans" w:hAnsi="Lucida Sans"/>
                <w:sz w:val="20"/>
                <w:szCs w:val="20"/>
              </w:rPr>
            </w:pPr>
            <w:hyperlink r:id="rId8" w:history="1">
              <w:r w:rsidR="002020F1" w:rsidRPr="00656459">
                <w:rPr>
                  <w:rStyle w:val="Hyperlink"/>
                  <w:rFonts w:ascii="Lucida Sans" w:hAnsi="Lucida Sans"/>
                  <w:sz w:val="20"/>
                  <w:szCs w:val="20"/>
                </w:rPr>
                <w:t>http://achievethecore.org/page/2825/the-boxcar-children</w:t>
              </w:r>
            </w:hyperlink>
          </w:p>
          <w:p w14:paraId="30616241" w14:textId="0F804299" w:rsidR="002020F1" w:rsidRPr="00DF4C92" w:rsidRDefault="002020F1" w:rsidP="00727AC2">
            <w:pPr>
              <w:rPr>
                <w:rFonts w:ascii="Lucida Sans" w:hAnsi="Lucida Sans"/>
                <w:sz w:val="22"/>
                <w:szCs w:val="22"/>
              </w:rPr>
            </w:pPr>
          </w:p>
        </w:tc>
        <w:tc>
          <w:tcPr>
            <w:tcW w:w="10080" w:type="dxa"/>
            <w:shd w:val="clear" w:color="auto" w:fill="F2F2F2" w:themeFill="background1" w:themeFillShade="F2"/>
          </w:tcPr>
          <w:p w14:paraId="5C006D5F" w14:textId="77777777" w:rsidR="00A11FD5" w:rsidRPr="00656459" w:rsidRDefault="00727AC2" w:rsidP="00727AC2">
            <w:pPr>
              <w:rPr>
                <w:rFonts w:ascii="Lucida Sans" w:hAnsi="Lucida Sans"/>
                <w:b/>
                <w:sz w:val="22"/>
                <w:szCs w:val="22"/>
              </w:rPr>
            </w:pPr>
            <w:r w:rsidRPr="00656459">
              <w:rPr>
                <w:rFonts w:ascii="Lucida Sans" w:hAnsi="Lucida Sans"/>
                <w:b/>
                <w:sz w:val="22"/>
                <w:szCs w:val="22"/>
              </w:rPr>
              <w:t>Synopsis of Text:</w:t>
            </w:r>
          </w:p>
          <w:p w14:paraId="267DFBF1" w14:textId="30396EAB" w:rsidR="00656459" w:rsidRPr="005F4F2A" w:rsidRDefault="00263FA0" w:rsidP="00D92E61">
            <w:pPr>
              <w:rPr>
                <w:rFonts w:ascii="Lucida Sans" w:hAnsi="Lucida Sans"/>
                <w:sz w:val="20"/>
                <w:szCs w:val="20"/>
              </w:rPr>
            </w:pPr>
            <w:r>
              <w:rPr>
                <w:rFonts w:ascii="Lucida Sans" w:hAnsi="Lucida Sans"/>
                <w:sz w:val="20"/>
                <w:szCs w:val="20"/>
              </w:rPr>
              <w:t>This story</w:t>
            </w:r>
            <w:r w:rsidR="002020F1" w:rsidRPr="00656459">
              <w:rPr>
                <w:rFonts w:ascii="Lucida Sans" w:hAnsi="Lucida Sans"/>
                <w:sz w:val="20"/>
                <w:szCs w:val="20"/>
              </w:rPr>
              <w:t xml:space="preserve"> is about four orphaned children living on their own. They set out to find a safe place to live and overcome challenges. The children have to use common, everyday items in creativ</w:t>
            </w:r>
            <w:r w:rsidR="005F4F2A">
              <w:rPr>
                <w:rFonts w:ascii="Lucida Sans" w:hAnsi="Lucida Sans"/>
                <w:sz w:val="20"/>
                <w:szCs w:val="20"/>
              </w:rPr>
              <w:t xml:space="preserve">e ways to satisfy their needs. </w:t>
            </w:r>
            <w:r w:rsidR="002020F1" w:rsidRPr="00656459">
              <w:rPr>
                <w:rFonts w:ascii="Lucida Sans" w:hAnsi="Lucida Sans"/>
                <w:sz w:val="20"/>
                <w:szCs w:val="20"/>
              </w:rPr>
              <w:t>They face issues like: how to keep their milk cold with no refrigeration, how to clean dishes with no soap, and how to stay safe w</w:t>
            </w:r>
            <w:r w:rsidR="005F4F2A">
              <w:rPr>
                <w:rFonts w:ascii="Lucida Sans" w:hAnsi="Lucida Sans"/>
                <w:sz w:val="20"/>
                <w:szCs w:val="20"/>
              </w:rPr>
              <w:t xml:space="preserve">ith no adults to protect them. </w:t>
            </w:r>
            <w:r w:rsidR="002020F1" w:rsidRPr="00656459">
              <w:rPr>
                <w:rFonts w:ascii="Lucida Sans" w:hAnsi="Lucida Sans"/>
                <w:sz w:val="20"/>
                <w:szCs w:val="20"/>
              </w:rPr>
              <w:t>The children’s attitudes as they face the challenges provide strong examples of work ethic, ingenuity, moral choices, and family devotion.</w:t>
            </w:r>
          </w:p>
        </w:tc>
      </w:tr>
      <w:tr w:rsidR="003024BA" w:rsidRPr="00B33B90" w14:paraId="61E678C1" w14:textId="77777777" w:rsidTr="005F4F2A">
        <w:trPr>
          <w:trHeight w:val="2087"/>
        </w:trPr>
        <w:tc>
          <w:tcPr>
            <w:tcW w:w="4320" w:type="dxa"/>
            <w:tcBorders>
              <w:top w:val="single" w:sz="4" w:space="0" w:color="auto"/>
              <w:bottom w:val="single" w:sz="4" w:space="0" w:color="auto"/>
            </w:tcBorders>
          </w:tcPr>
          <w:p w14:paraId="77A240EE" w14:textId="26A1CF64" w:rsidR="003024BA" w:rsidRPr="00DF4C92" w:rsidRDefault="00727AC2" w:rsidP="00F55317">
            <w:pPr>
              <w:rPr>
                <w:rFonts w:ascii="Lucida Sans" w:hAnsi="Lucida Sans"/>
                <w:sz w:val="22"/>
                <w:szCs w:val="22"/>
              </w:rPr>
            </w:pPr>
            <w:r w:rsidRPr="00DF4C92">
              <w:rPr>
                <w:rFonts w:ascii="Lucida Sans" w:hAnsi="Lucida Sans"/>
                <w:sz w:val="22"/>
                <w:szCs w:val="22"/>
              </w:rPr>
              <w:t>Related Text 1:</w:t>
            </w:r>
          </w:p>
          <w:p w14:paraId="580B28DD" w14:textId="47BA414F" w:rsidR="00727AC2" w:rsidRPr="00DF4C92" w:rsidRDefault="00985179" w:rsidP="00F55317">
            <w:pPr>
              <w:rPr>
                <w:rFonts w:ascii="Lucida Sans" w:hAnsi="Lucida Sans"/>
                <w:sz w:val="22"/>
                <w:szCs w:val="22"/>
              </w:rPr>
            </w:pPr>
            <w:r>
              <w:rPr>
                <w:rFonts w:ascii="Lucida Sans" w:hAnsi="Lucida Sans"/>
                <w:sz w:val="22"/>
                <w:szCs w:val="22"/>
              </w:rPr>
              <w:t xml:space="preserve">Building a </w:t>
            </w:r>
            <w:r w:rsidR="00656459">
              <w:rPr>
                <w:rFonts w:ascii="Lucida Sans" w:hAnsi="Lucida Sans"/>
                <w:sz w:val="22"/>
                <w:szCs w:val="22"/>
              </w:rPr>
              <w:t>Railroad to Cross the Country</w:t>
            </w:r>
          </w:p>
          <w:p w14:paraId="4EE2D33C" w14:textId="77777777" w:rsidR="00D92E61" w:rsidRPr="00DF4C92" w:rsidRDefault="00D92E61" w:rsidP="00F55317">
            <w:pPr>
              <w:rPr>
                <w:rFonts w:ascii="Lucida Sans" w:hAnsi="Lucida Sans"/>
                <w:sz w:val="22"/>
                <w:szCs w:val="22"/>
              </w:rPr>
            </w:pPr>
          </w:p>
          <w:p w14:paraId="0534F223" w14:textId="5EB205DA" w:rsidR="00985179" w:rsidRPr="005F4F2A" w:rsidRDefault="007E0B7C" w:rsidP="00F55317">
            <w:pPr>
              <w:rPr>
                <w:rFonts w:ascii="Lucida Sans" w:hAnsi="Lucida Sans"/>
                <w:color w:val="0563C1" w:themeColor="hyperlink"/>
                <w:sz w:val="20"/>
                <w:szCs w:val="20"/>
                <w:u w:val="single"/>
              </w:rPr>
            </w:pPr>
            <w:hyperlink r:id="rId9" w:anchor="!articleTab:content/" w:history="1">
              <w:r w:rsidR="00985179" w:rsidRPr="00656459">
                <w:rPr>
                  <w:rStyle w:val="Hyperlink"/>
                  <w:rFonts w:ascii="Lucida Sans" w:hAnsi="Lucida Sans"/>
                  <w:sz w:val="20"/>
                  <w:szCs w:val="20"/>
                </w:rPr>
                <w:t>https://www.readworks.org/article/Building-a-Railroad-to-Cross-the-Country/337114f2-f8f6-4734-a3f3-0f3abe35fa89#!articleTab:content/</w:t>
              </w:r>
            </w:hyperlink>
          </w:p>
        </w:tc>
        <w:tc>
          <w:tcPr>
            <w:tcW w:w="10080" w:type="dxa"/>
          </w:tcPr>
          <w:p w14:paraId="6501661B" w14:textId="4F685555" w:rsidR="001A6D85" w:rsidRPr="00656459" w:rsidRDefault="00727AC2" w:rsidP="00727AC2">
            <w:pPr>
              <w:rPr>
                <w:rFonts w:ascii="Lucida Sans" w:hAnsi="Lucida Sans"/>
                <w:b/>
                <w:sz w:val="22"/>
                <w:szCs w:val="22"/>
              </w:rPr>
            </w:pPr>
            <w:r w:rsidRPr="00656459">
              <w:rPr>
                <w:rFonts w:ascii="Lucida Sans" w:hAnsi="Lucida Sans"/>
                <w:b/>
                <w:sz w:val="22"/>
                <w:szCs w:val="22"/>
              </w:rPr>
              <w:t>Synopsis, highlighting related learning</w:t>
            </w:r>
            <w:r w:rsidR="00656459" w:rsidRPr="00656459">
              <w:rPr>
                <w:rFonts w:ascii="Lucida Sans" w:hAnsi="Lucida Sans"/>
                <w:b/>
                <w:sz w:val="22"/>
                <w:szCs w:val="22"/>
              </w:rPr>
              <w:t>:</w:t>
            </w:r>
          </w:p>
          <w:p w14:paraId="267B43D8" w14:textId="33CF726D" w:rsidR="001E182D" w:rsidRPr="00656459" w:rsidRDefault="00985179" w:rsidP="000D6B45">
            <w:pPr>
              <w:rPr>
                <w:rFonts w:ascii="Lucida Sans" w:hAnsi="Lucida Sans"/>
                <w:sz w:val="20"/>
                <w:szCs w:val="20"/>
              </w:rPr>
            </w:pPr>
            <w:r w:rsidRPr="00656459">
              <w:rPr>
                <w:rFonts w:ascii="Lucida Sans" w:hAnsi="Lucida Sans"/>
                <w:sz w:val="20"/>
                <w:szCs w:val="20"/>
              </w:rPr>
              <w:t>This re</w:t>
            </w:r>
            <w:r w:rsidR="00263FA0">
              <w:rPr>
                <w:rFonts w:ascii="Lucida Sans" w:hAnsi="Lucida Sans"/>
                <w:sz w:val="20"/>
                <w:szCs w:val="20"/>
              </w:rPr>
              <w:t xml:space="preserve">source is supported with audio </w:t>
            </w:r>
            <w:r w:rsidRPr="00656459">
              <w:rPr>
                <w:rFonts w:ascii="Lucida Sans" w:hAnsi="Lucida Sans"/>
                <w:sz w:val="20"/>
                <w:szCs w:val="20"/>
              </w:rPr>
              <w:t>and will help s</w:t>
            </w:r>
            <w:r w:rsidR="00263FA0">
              <w:rPr>
                <w:rFonts w:ascii="Lucida Sans" w:hAnsi="Lucida Sans"/>
                <w:sz w:val="20"/>
                <w:szCs w:val="20"/>
              </w:rPr>
              <w:t xml:space="preserve">tudents learn more about trains, allowing them </w:t>
            </w:r>
            <w:r w:rsidRPr="00656459">
              <w:rPr>
                <w:rFonts w:ascii="Lucida Sans" w:hAnsi="Lucida Sans"/>
                <w:sz w:val="20"/>
                <w:szCs w:val="20"/>
              </w:rPr>
              <w:t xml:space="preserve">to connect the boxcar where the </w:t>
            </w:r>
            <w:r w:rsidR="00263FA0">
              <w:rPr>
                <w:rFonts w:ascii="Lucida Sans" w:hAnsi="Lucida Sans"/>
                <w:sz w:val="20"/>
                <w:szCs w:val="20"/>
              </w:rPr>
              <w:t>children in the read-</w:t>
            </w:r>
            <w:r w:rsidRPr="00656459">
              <w:rPr>
                <w:rFonts w:ascii="Lucida Sans" w:hAnsi="Lucida Sans"/>
                <w:sz w:val="20"/>
                <w:szCs w:val="20"/>
              </w:rPr>
              <w:t>aloud</w:t>
            </w:r>
            <w:r w:rsidR="00263FA0">
              <w:rPr>
                <w:rFonts w:ascii="Lucida Sans" w:hAnsi="Lucida Sans"/>
                <w:sz w:val="20"/>
                <w:szCs w:val="20"/>
              </w:rPr>
              <w:t xml:space="preserve"> text lived</w:t>
            </w:r>
            <w:r w:rsidRPr="00656459">
              <w:rPr>
                <w:rFonts w:ascii="Lucida Sans" w:hAnsi="Lucida Sans"/>
                <w:sz w:val="20"/>
                <w:szCs w:val="20"/>
              </w:rPr>
              <w:t xml:space="preserve"> to its true purpose. This brief article explains why the railroad was built</w:t>
            </w:r>
            <w:r w:rsidR="00263FA0">
              <w:rPr>
                <w:rFonts w:ascii="Lucida Sans" w:hAnsi="Lucida Sans"/>
                <w:sz w:val="20"/>
                <w:szCs w:val="20"/>
              </w:rPr>
              <w:t xml:space="preserve"> and</w:t>
            </w:r>
            <w:r w:rsidRPr="00656459">
              <w:rPr>
                <w:rFonts w:ascii="Lucida Sans" w:hAnsi="Lucida Sans"/>
                <w:sz w:val="20"/>
                <w:szCs w:val="20"/>
              </w:rPr>
              <w:t xml:space="preserve"> shares some facts about the process of its creation.</w:t>
            </w:r>
          </w:p>
        </w:tc>
      </w:tr>
      <w:tr w:rsidR="00727AC2" w:rsidRPr="00B33B90" w14:paraId="177ACD21" w14:textId="77777777" w:rsidTr="005F4F2A">
        <w:trPr>
          <w:trHeight w:val="1007"/>
        </w:trPr>
        <w:tc>
          <w:tcPr>
            <w:tcW w:w="4320" w:type="dxa"/>
            <w:tcBorders>
              <w:top w:val="single" w:sz="4" w:space="0" w:color="auto"/>
              <w:bottom w:val="single" w:sz="4" w:space="0" w:color="auto"/>
            </w:tcBorders>
          </w:tcPr>
          <w:p w14:paraId="5CC8B50E" w14:textId="3CEEDC33" w:rsidR="00727AC2" w:rsidRPr="00DF4C92" w:rsidRDefault="00727AC2" w:rsidP="00727AC2">
            <w:pPr>
              <w:rPr>
                <w:rFonts w:ascii="Lucida Sans" w:hAnsi="Lucida Sans"/>
                <w:sz w:val="22"/>
                <w:szCs w:val="22"/>
              </w:rPr>
            </w:pPr>
            <w:r w:rsidRPr="00DF4C92">
              <w:rPr>
                <w:rFonts w:ascii="Lucida Sans" w:hAnsi="Lucida Sans"/>
                <w:sz w:val="22"/>
                <w:szCs w:val="22"/>
              </w:rPr>
              <w:t>Related Text 2:</w:t>
            </w:r>
          </w:p>
          <w:p w14:paraId="06A09154" w14:textId="088954DC" w:rsidR="00727AC2" w:rsidRPr="00DF4C92" w:rsidRDefault="001E182D" w:rsidP="00727AC2">
            <w:pPr>
              <w:rPr>
                <w:rFonts w:ascii="Lucida Sans" w:hAnsi="Lucida Sans"/>
                <w:sz w:val="22"/>
                <w:szCs w:val="22"/>
              </w:rPr>
            </w:pPr>
            <w:r w:rsidRPr="00DF4C92">
              <w:rPr>
                <w:rFonts w:ascii="Lucida Sans" w:hAnsi="Lucida Sans"/>
                <w:sz w:val="22"/>
                <w:szCs w:val="22"/>
              </w:rPr>
              <w:t>History of Trains</w:t>
            </w:r>
          </w:p>
          <w:p w14:paraId="2476EF3A" w14:textId="77777777" w:rsidR="00D92E61" w:rsidRPr="00DF4C92" w:rsidRDefault="00D92E61" w:rsidP="00727AC2">
            <w:pPr>
              <w:rPr>
                <w:rFonts w:ascii="Lucida Sans" w:hAnsi="Lucida Sans"/>
                <w:sz w:val="22"/>
                <w:szCs w:val="22"/>
              </w:rPr>
            </w:pPr>
          </w:p>
          <w:p w14:paraId="49EE3FC9" w14:textId="50D41779" w:rsidR="001E182D" w:rsidRPr="00656459" w:rsidRDefault="007E0B7C" w:rsidP="00727AC2">
            <w:pPr>
              <w:rPr>
                <w:rFonts w:ascii="Lucida Sans" w:hAnsi="Lucida Sans"/>
                <w:sz w:val="20"/>
                <w:szCs w:val="20"/>
              </w:rPr>
            </w:pPr>
            <w:hyperlink r:id="rId10" w:history="1">
              <w:r w:rsidR="001E182D" w:rsidRPr="00656459">
                <w:rPr>
                  <w:rStyle w:val="Hyperlink"/>
                  <w:rFonts w:ascii="Lucida Sans" w:hAnsi="Lucida Sans"/>
                  <w:sz w:val="20"/>
                  <w:szCs w:val="20"/>
                </w:rPr>
                <w:t>https://www.dkfindout.com/uk/transport/history-trains/</w:t>
              </w:r>
            </w:hyperlink>
          </w:p>
          <w:p w14:paraId="4F5D2D72" w14:textId="72AF4B72" w:rsidR="001E182D" w:rsidRPr="00DF4C92" w:rsidRDefault="001E182D" w:rsidP="00727AC2">
            <w:pPr>
              <w:rPr>
                <w:rFonts w:ascii="Lucida Sans" w:hAnsi="Lucida Sans"/>
                <w:sz w:val="22"/>
                <w:szCs w:val="22"/>
              </w:rPr>
            </w:pPr>
          </w:p>
        </w:tc>
        <w:tc>
          <w:tcPr>
            <w:tcW w:w="10080" w:type="dxa"/>
          </w:tcPr>
          <w:p w14:paraId="7984FE0D" w14:textId="0348809D" w:rsidR="00727AC2" w:rsidRPr="00656459" w:rsidRDefault="00727AC2" w:rsidP="00727AC2">
            <w:pPr>
              <w:rPr>
                <w:rFonts w:ascii="Lucida Sans" w:hAnsi="Lucida Sans"/>
                <w:b/>
                <w:sz w:val="22"/>
                <w:szCs w:val="22"/>
              </w:rPr>
            </w:pPr>
            <w:r w:rsidRPr="00656459">
              <w:rPr>
                <w:rFonts w:ascii="Lucida Sans" w:hAnsi="Lucida Sans"/>
                <w:b/>
                <w:sz w:val="22"/>
                <w:szCs w:val="22"/>
              </w:rPr>
              <w:t>Synopsis, highlighting related learning</w:t>
            </w:r>
            <w:r w:rsidR="00656459" w:rsidRPr="00656459">
              <w:rPr>
                <w:rFonts w:ascii="Lucida Sans" w:hAnsi="Lucida Sans"/>
                <w:b/>
                <w:sz w:val="22"/>
                <w:szCs w:val="22"/>
              </w:rPr>
              <w:t>:</w:t>
            </w:r>
          </w:p>
          <w:p w14:paraId="4E9CB49A" w14:textId="0F3AB89C" w:rsidR="001E182D" w:rsidRPr="00656459" w:rsidRDefault="001E182D" w:rsidP="00727AC2">
            <w:pPr>
              <w:rPr>
                <w:rFonts w:ascii="Lucida Sans" w:hAnsi="Lucida Sans"/>
                <w:sz w:val="20"/>
                <w:szCs w:val="20"/>
              </w:rPr>
            </w:pPr>
            <w:r w:rsidRPr="00656459">
              <w:rPr>
                <w:rFonts w:ascii="Lucida Sans" w:hAnsi="Lucida Sans"/>
                <w:sz w:val="20"/>
                <w:szCs w:val="20"/>
              </w:rPr>
              <w:t xml:space="preserve">This article </w:t>
            </w:r>
            <w:r w:rsidR="00263FA0">
              <w:rPr>
                <w:rFonts w:ascii="Lucida Sans" w:hAnsi="Lucida Sans"/>
                <w:sz w:val="20"/>
                <w:szCs w:val="20"/>
              </w:rPr>
              <w:t>informs</w:t>
            </w:r>
            <w:r w:rsidR="00461410" w:rsidRPr="00656459">
              <w:rPr>
                <w:rFonts w:ascii="Lucida Sans" w:hAnsi="Lucida Sans"/>
                <w:sz w:val="20"/>
                <w:szCs w:val="20"/>
              </w:rPr>
              <w:t xml:space="preserve"> students</w:t>
            </w:r>
            <w:r w:rsidR="00263FA0">
              <w:rPr>
                <w:rFonts w:ascii="Lucida Sans" w:hAnsi="Lucida Sans"/>
                <w:sz w:val="20"/>
                <w:szCs w:val="20"/>
              </w:rPr>
              <w:t xml:space="preserve"> about</w:t>
            </w:r>
            <w:r w:rsidR="00461410" w:rsidRPr="00656459">
              <w:rPr>
                <w:rFonts w:ascii="Lucida Sans" w:hAnsi="Lucida Sans"/>
                <w:sz w:val="20"/>
                <w:szCs w:val="20"/>
              </w:rPr>
              <w:t xml:space="preserve"> </w:t>
            </w:r>
            <w:r w:rsidR="00985179" w:rsidRPr="00656459">
              <w:rPr>
                <w:rFonts w:ascii="Lucida Sans" w:hAnsi="Lucida Sans"/>
                <w:sz w:val="20"/>
                <w:szCs w:val="20"/>
              </w:rPr>
              <w:t>the purpose of the railroad and</w:t>
            </w:r>
            <w:r w:rsidRPr="00656459">
              <w:rPr>
                <w:rFonts w:ascii="Lucida Sans" w:hAnsi="Lucida Sans"/>
                <w:sz w:val="20"/>
                <w:szCs w:val="20"/>
              </w:rPr>
              <w:t xml:space="preserve"> expand</w:t>
            </w:r>
            <w:r w:rsidR="00263FA0">
              <w:rPr>
                <w:rFonts w:ascii="Lucida Sans" w:hAnsi="Lucida Sans"/>
                <w:sz w:val="20"/>
                <w:szCs w:val="20"/>
              </w:rPr>
              <w:t>s</w:t>
            </w:r>
            <w:r w:rsidRPr="00656459">
              <w:rPr>
                <w:rFonts w:ascii="Lucida Sans" w:hAnsi="Lucida Sans"/>
                <w:sz w:val="20"/>
                <w:szCs w:val="20"/>
              </w:rPr>
              <w:t xml:space="preserve"> students’ knowledge </w:t>
            </w:r>
            <w:r w:rsidR="00D92E61" w:rsidRPr="00656459">
              <w:rPr>
                <w:rFonts w:ascii="Lucida Sans" w:hAnsi="Lucida Sans"/>
                <w:sz w:val="20"/>
                <w:szCs w:val="20"/>
              </w:rPr>
              <w:t>about trains.</w:t>
            </w:r>
            <w:r w:rsidR="00461410" w:rsidRPr="00656459">
              <w:rPr>
                <w:rFonts w:ascii="Lucida Sans" w:hAnsi="Lucida Sans"/>
                <w:sz w:val="20"/>
                <w:szCs w:val="20"/>
              </w:rPr>
              <w:t xml:space="preserve"> The article</w:t>
            </w:r>
            <w:r w:rsidR="00263FA0">
              <w:rPr>
                <w:rFonts w:ascii="Lucida Sans" w:hAnsi="Lucida Sans"/>
                <w:sz w:val="20"/>
                <w:szCs w:val="20"/>
              </w:rPr>
              <w:t xml:space="preserve"> gives a brief history of trains </w:t>
            </w:r>
            <w:r w:rsidRPr="00656459">
              <w:rPr>
                <w:rFonts w:ascii="Lucida Sans" w:hAnsi="Lucida Sans"/>
                <w:sz w:val="20"/>
                <w:szCs w:val="20"/>
              </w:rPr>
              <w:t xml:space="preserve">and of </w:t>
            </w:r>
            <w:r w:rsidR="00263FA0">
              <w:rPr>
                <w:rFonts w:ascii="Lucida Sans" w:hAnsi="Lucida Sans"/>
                <w:sz w:val="20"/>
                <w:szCs w:val="20"/>
              </w:rPr>
              <w:t xml:space="preserve">the </w:t>
            </w:r>
            <w:r w:rsidRPr="00656459">
              <w:rPr>
                <w:rFonts w:ascii="Lucida Sans" w:hAnsi="Lucida Sans"/>
                <w:sz w:val="20"/>
                <w:szCs w:val="20"/>
              </w:rPr>
              <w:t xml:space="preserve">passengers riding on them. It also explains how this new mode of transportation </w:t>
            </w:r>
            <w:r w:rsidR="00461410" w:rsidRPr="00656459">
              <w:rPr>
                <w:rFonts w:ascii="Lucida Sans" w:hAnsi="Lucida Sans"/>
                <w:sz w:val="20"/>
                <w:szCs w:val="20"/>
              </w:rPr>
              <w:t xml:space="preserve">initially </w:t>
            </w:r>
            <w:r w:rsidRPr="00656459">
              <w:rPr>
                <w:rFonts w:ascii="Lucida Sans" w:hAnsi="Lucida Sans"/>
                <w:sz w:val="20"/>
                <w:szCs w:val="20"/>
              </w:rPr>
              <w:t xml:space="preserve">made travel possible. </w:t>
            </w:r>
          </w:p>
          <w:p w14:paraId="018D069E" w14:textId="77777777" w:rsidR="001E182D" w:rsidRPr="00656459" w:rsidRDefault="001E182D" w:rsidP="00727AC2">
            <w:pPr>
              <w:rPr>
                <w:rFonts w:ascii="Lucida Sans" w:hAnsi="Lucida Sans"/>
                <w:sz w:val="20"/>
                <w:szCs w:val="20"/>
              </w:rPr>
            </w:pPr>
          </w:p>
          <w:p w14:paraId="44A560AE" w14:textId="6E9755A8" w:rsidR="00656459" w:rsidRPr="005F4F2A" w:rsidRDefault="001E182D" w:rsidP="00727AC2">
            <w:pPr>
              <w:rPr>
                <w:rFonts w:ascii="Lucida Sans" w:hAnsi="Lucida Sans"/>
                <w:i/>
                <w:sz w:val="20"/>
                <w:szCs w:val="20"/>
              </w:rPr>
            </w:pPr>
            <w:r w:rsidRPr="00656459">
              <w:rPr>
                <w:rFonts w:ascii="Lucida Sans" w:hAnsi="Lucida Sans"/>
                <w:i/>
                <w:sz w:val="20"/>
                <w:szCs w:val="20"/>
              </w:rPr>
              <w:t xml:space="preserve">Note: There are many different links </w:t>
            </w:r>
            <w:r w:rsidR="00461410" w:rsidRPr="00656459">
              <w:rPr>
                <w:rFonts w:ascii="Lucida Sans" w:hAnsi="Lucida Sans"/>
                <w:i/>
                <w:sz w:val="20"/>
                <w:szCs w:val="20"/>
              </w:rPr>
              <w:t xml:space="preserve">on this page </w:t>
            </w:r>
            <w:r w:rsidRPr="00656459">
              <w:rPr>
                <w:rFonts w:ascii="Lucida Sans" w:hAnsi="Lucida Sans"/>
                <w:i/>
                <w:sz w:val="20"/>
                <w:szCs w:val="20"/>
              </w:rPr>
              <w:t>with further information about different types of trains</w:t>
            </w:r>
            <w:r w:rsidR="00461410" w:rsidRPr="00656459">
              <w:rPr>
                <w:rFonts w:ascii="Lucida Sans" w:hAnsi="Lucida Sans"/>
                <w:i/>
                <w:sz w:val="20"/>
                <w:szCs w:val="20"/>
              </w:rPr>
              <w:t>. These</w:t>
            </w:r>
            <w:r w:rsidRPr="00656459">
              <w:rPr>
                <w:rFonts w:ascii="Lucida Sans" w:hAnsi="Lucida Sans"/>
                <w:i/>
                <w:sz w:val="20"/>
                <w:szCs w:val="20"/>
              </w:rPr>
              <w:t xml:space="preserve"> could be clicked and read for additional information. All links provide information related to the topic for this text set.</w:t>
            </w:r>
          </w:p>
        </w:tc>
      </w:tr>
      <w:tr w:rsidR="00727AC2" w:rsidRPr="00B33B90" w14:paraId="13CB8A7A" w14:textId="77777777" w:rsidTr="005F4F2A">
        <w:trPr>
          <w:trHeight w:val="1007"/>
        </w:trPr>
        <w:tc>
          <w:tcPr>
            <w:tcW w:w="4320" w:type="dxa"/>
            <w:tcBorders>
              <w:top w:val="single" w:sz="4" w:space="0" w:color="auto"/>
            </w:tcBorders>
          </w:tcPr>
          <w:p w14:paraId="7FDB2FE2" w14:textId="4F1516E2" w:rsidR="00727AC2" w:rsidRPr="00DF4C92" w:rsidRDefault="00727AC2" w:rsidP="00727AC2">
            <w:pPr>
              <w:rPr>
                <w:rFonts w:ascii="Lucida Sans" w:hAnsi="Lucida Sans"/>
                <w:sz w:val="22"/>
                <w:szCs w:val="22"/>
              </w:rPr>
            </w:pPr>
            <w:r w:rsidRPr="00DF4C92">
              <w:rPr>
                <w:rFonts w:ascii="Lucida Sans" w:hAnsi="Lucida Sans"/>
                <w:sz w:val="22"/>
                <w:szCs w:val="22"/>
              </w:rPr>
              <w:t>Related Text 3:</w:t>
            </w:r>
          </w:p>
          <w:p w14:paraId="422B728B" w14:textId="77777777" w:rsidR="00727AC2" w:rsidRPr="00263FA0" w:rsidRDefault="00114CD9" w:rsidP="00727AC2">
            <w:pPr>
              <w:rPr>
                <w:rFonts w:ascii="Lucida Sans" w:hAnsi="Lucida Sans"/>
                <w:sz w:val="22"/>
                <w:szCs w:val="22"/>
              </w:rPr>
            </w:pPr>
            <w:r w:rsidRPr="00263FA0">
              <w:rPr>
                <w:rFonts w:ascii="Lucida Sans" w:hAnsi="Lucida Sans"/>
                <w:sz w:val="22"/>
                <w:szCs w:val="22"/>
              </w:rPr>
              <w:t>Taking the Train</w:t>
            </w:r>
          </w:p>
          <w:p w14:paraId="1F874BE2" w14:textId="77777777" w:rsidR="00D92E61" w:rsidRPr="00DF4C92" w:rsidRDefault="00D92E61" w:rsidP="00727AC2">
            <w:pPr>
              <w:rPr>
                <w:rFonts w:ascii="Lucida Sans" w:hAnsi="Lucida Sans"/>
                <w:sz w:val="22"/>
                <w:szCs w:val="22"/>
              </w:rPr>
            </w:pPr>
          </w:p>
          <w:p w14:paraId="4090152D" w14:textId="286D1E6A" w:rsidR="00656459" w:rsidRPr="00D01C52" w:rsidRDefault="007E0B7C" w:rsidP="00727AC2">
            <w:pPr>
              <w:rPr>
                <w:rFonts w:ascii="Lucida Sans" w:hAnsi="Lucida Sans"/>
                <w:color w:val="0563C1" w:themeColor="hyperlink"/>
                <w:sz w:val="20"/>
                <w:szCs w:val="20"/>
                <w:u w:val="single"/>
              </w:rPr>
            </w:pPr>
            <w:hyperlink r:id="rId11" w:history="1">
              <w:r w:rsidR="00114CD9" w:rsidRPr="00656459">
                <w:rPr>
                  <w:rStyle w:val="Hyperlink"/>
                  <w:rFonts w:ascii="Lucida Sans" w:hAnsi="Lucida Sans"/>
                  <w:sz w:val="20"/>
                  <w:szCs w:val="20"/>
                </w:rPr>
                <w:t>https://www.readinga-z.com/books/leveled-books/book/?id=2568&amp;lang=English</w:t>
              </w:r>
            </w:hyperlink>
          </w:p>
        </w:tc>
        <w:tc>
          <w:tcPr>
            <w:tcW w:w="10080" w:type="dxa"/>
          </w:tcPr>
          <w:p w14:paraId="34FDD92C" w14:textId="706F1AFD" w:rsidR="00727AC2" w:rsidRPr="00656459" w:rsidRDefault="00727AC2" w:rsidP="00727AC2">
            <w:pPr>
              <w:rPr>
                <w:rFonts w:ascii="Lucida Sans" w:hAnsi="Lucida Sans"/>
                <w:b/>
                <w:sz w:val="22"/>
                <w:szCs w:val="22"/>
              </w:rPr>
            </w:pPr>
            <w:r w:rsidRPr="00656459">
              <w:rPr>
                <w:rFonts w:ascii="Lucida Sans" w:hAnsi="Lucida Sans"/>
                <w:b/>
                <w:sz w:val="22"/>
                <w:szCs w:val="22"/>
              </w:rPr>
              <w:t>Synopsis, highlighting related learning</w:t>
            </w:r>
            <w:r w:rsidR="00656459" w:rsidRPr="00656459">
              <w:rPr>
                <w:rFonts w:ascii="Lucida Sans" w:hAnsi="Lucida Sans"/>
                <w:b/>
                <w:sz w:val="22"/>
                <w:szCs w:val="22"/>
              </w:rPr>
              <w:t>:</w:t>
            </w:r>
          </w:p>
          <w:p w14:paraId="7772BF3D" w14:textId="45DE283E" w:rsidR="00727AC2" w:rsidRPr="00656459" w:rsidRDefault="00114CD9" w:rsidP="00727AC2">
            <w:pPr>
              <w:rPr>
                <w:rFonts w:ascii="Lucida Sans" w:hAnsi="Lucida Sans"/>
                <w:sz w:val="20"/>
                <w:szCs w:val="20"/>
              </w:rPr>
            </w:pPr>
            <w:r w:rsidRPr="00656459">
              <w:rPr>
                <w:rFonts w:ascii="Lucida Sans" w:hAnsi="Lucida Sans"/>
                <w:sz w:val="20"/>
                <w:szCs w:val="20"/>
              </w:rPr>
              <w:t>This book about trains provides students with images of</w:t>
            </w:r>
            <w:r w:rsidR="00263FA0">
              <w:rPr>
                <w:rFonts w:ascii="Lucida Sans" w:hAnsi="Lucida Sans"/>
                <w:sz w:val="20"/>
                <w:szCs w:val="20"/>
              </w:rPr>
              <w:t xml:space="preserve"> different types of trains and of p</w:t>
            </w:r>
            <w:r w:rsidRPr="00656459">
              <w:rPr>
                <w:rFonts w:ascii="Lucida Sans" w:hAnsi="Lucida Sans"/>
                <w:sz w:val="20"/>
                <w:szCs w:val="20"/>
              </w:rPr>
              <w:t>eople riding trains</w:t>
            </w:r>
            <w:r w:rsidR="00263FA0">
              <w:rPr>
                <w:rFonts w:ascii="Lucida Sans" w:hAnsi="Lucida Sans"/>
                <w:sz w:val="20"/>
                <w:szCs w:val="20"/>
              </w:rPr>
              <w:t>,</w:t>
            </w:r>
            <w:r w:rsidRPr="00656459">
              <w:rPr>
                <w:rFonts w:ascii="Lucida Sans" w:hAnsi="Lucida Sans"/>
                <w:sz w:val="20"/>
                <w:szCs w:val="20"/>
              </w:rPr>
              <w:t xml:space="preserve"> to build understanding of what it would be like to be a passenger. The book also highlights different things that one could see if riding on a train.</w:t>
            </w:r>
          </w:p>
          <w:p w14:paraId="3C95ECBD" w14:textId="77777777" w:rsidR="00154795" w:rsidRPr="00DF4C92" w:rsidRDefault="00154795" w:rsidP="00727AC2">
            <w:pPr>
              <w:rPr>
                <w:rFonts w:ascii="Lucida Sans" w:hAnsi="Lucida Sans"/>
                <w:sz w:val="22"/>
                <w:szCs w:val="22"/>
              </w:rPr>
            </w:pPr>
          </w:p>
          <w:p w14:paraId="72892E8B" w14:textId="62688143" w:rsidR="00154795" w:rsidRPr="00DF4C92" w:rsidRDefault="00154795" w:rsidP="00727AC2">
            <w:pPr>
              <w:rPr>
                <w:rFonts w:ascii="Lucida Sans" w:hAnsi="Lucida Sans"/>
                <w:i/>
                <w:sz w:val="22"/>
                <w:szCs w:val="22"/>
              </w:rPr>
            </w:pPr>
          </w:p>
        </w:tc>
      </w:tr>
    </w:tbl>
    <w:p w14:paraId="3680C672" w14:textId="77777777" w:rsidR="00FD64EE" w:rsidRDefault="00FD64EE" w:rsidP="005F4F2A">
      <w:pPr>
        <w:spacing w:after="0" w:line="240" w:lineRule="auto"/>
        <w:contextualSpacing/>
        <w:rPr>
          <w:rFonts w:ascii="Lucida Sans" w:hAnsi="Lucida Sans"/>
        </w:rPr>
      </w:pPr>
    </w:p>
    <w:tbl>
      <w:tblPr>
        <w:tblStyle w:val="TableGrid"/>
        <w:tblW w:w="14395" w:type="dxa"/>
        <w:tblLayout w:type="fixed"/>
        <w:tblLook w:val="04A0" w:firstRow="1" w:lastRow="0" w:firstColumn="1" w:lastColumn="0" w:noHBand="0" w:noVBand="1"/>
      </w:tblPr>
      <w:tblGrid>
        <w:gridCol w:w="4315"/>
        <w:gridCol w:w="10080"/>
      </w:tblGrid>
      <w:tr w:rsidR="00727AC2" w:rsidRPr="00B33B90" w14:paraId="0FEB2597" w14:textId="77777777" w:rsidTr="00656459">
        <w:trPr>
          <w:trHeight w:val="432"/>
        </w:trPr>
        <w:tc>
          <w:tcPr>
            <w:tcW w:w="14395" w:type="dxa"/>
            <w:gridSpan w:val="2"/>
            <w:shd w:val="clear" w:color="auto" w:fill="22A469"/>
            <w:vAlign w:val="center"/>
          </w:tcPr>
          <w:p w14:paraId="2C3532D0" w14:textId="23943E9E" w:rsidR="00727AC2" w:rsidRPr="00B33B90" w:rsidRDefault="00727AC2" w:rsidP="00656459">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656459">
        <w:tc>
          <w:tcPr>
            <w:tcW w:w="4315" w:type="dxa"/>
          </w:tcPr>
          <w:p w14:paraId="2A735BFA" w14:textId="4C67FA1F" w:rsidR="00114CD9" w:rsidRPr="00DF4C92" w:rsidRDefault="00114CD9">
            <w:pPr>
              <w:rPr>
                <w:rFonts w:ascii="Lucida Sans" w:hAnsi="Lucida Sans"/>
                <w:sz w:val="22"/>
                <w:szCs w:val="22"/>
              </w:rPr>
            </w:pPr>
            <w:r w:rsidRPr="00DF4C92">
              <w:rPr>
                <w:rFonts w:ascii="Lucida Sans" w:hAnsi="Lucida Sans"/>
                <w:sz w:val="22"/>
                <w:szCs w:val="22"/>
              </w:rPr>
              <w:t>How Steam Trains Work</w:t>
            </w:r>
          </w:p>
          <w:p w14:paraId="7474FFC7" w14:textId="77777777" w:rsidR="00DF4C92" w:rsidRPr="00DF4C92" w:rsidRDefault="00DF4C92">
            <w:pPr>
              <w:rPr>
                <w:rFonts w:ascii="Lucida Sans" w:hAnsi="Lucida Sans"/>
                <w:sz w:val="22"/>
                <w:szCs w:val="22"/>
              </w:rPr>
            </w:pPr>
          </w:p>
          <w:p w14:paraId="709EA111" w14:textId="77777777" w:rsidR="00114CD9" w:rsidRDefault="007E0B7C">
            <w:pPr>
              <w:rPr>
                <w:rStyle w:val="Hyperlink"/>
                <w:rFonts w:ascii="Lucida Sans" w:hAnsi="Lucida Sans"/>
                <w:sz w:val="20"/>
                <w:szCs w:val="20"/>
              </w:rPr>
            </w:pPr>
            <w:hyperlink r:id="rId12" w:history="1">
              <w:r w:rsidR="00114CD9" w:rsidRPr="00656459">
                <w:rPr>
                  <w:rStyle w:val="Hyperlink"/>
                  <w:rFonts w:ascii="Lucida Sans" w:hAnsi="Lucida Sans"/>
                  <w:sz w:val="20"/>
                  <w:szCs w:val="20"/>
                </w:rPr>
                <w:t>https://www.youtube.com/watch?v=0wL1W_9U9JI&amp;list=PLjy9T_KHAYYeeH0f_LchsoBE0-we6FG1B&amp;index=14</w:t>
              </w:r>
            </w:hyperlink>
          </w:p>
          <w:p w14:paraId="084385AE" w14:textId="2EE73CD5" w:rsidR="00656459" w:rsidRPr="00656459" w:rsidRDefault="00656459">
            <w:pPr>
              <w:rPr>
                <w:rFonts w:ascii="Lucida Sans" w:hAnsi="Lucida Sans"/>
                <w:sz w:val="20"/>
                <w:szCs w:val="20"/>
              </w:rPr>
            </w:pPr>
          </w:p>
        </w:tc>
        <w:tc>
          <w:tcPr>
            <w:tcW w:w="10080" w:type="dxa"/>
          </w:tcPr>
          <w:p w14:paraId="53FCEC68" w14:textId="0FB01191" w:rsidR="00727AC2" w:rsidRPr="00656459" w:rsidRDefault="00727AC2">
            <w:pPr>
              <w:rPr>
                <w:rFonts w:ascii="Lucida Sans" w:hAnsi="Lucida Sans"/>
                <w:b/>
                <w:sz w:val="22"/>
                <w:szCs w:val="22"/>
              </w:rPr>
            </w:pPr>
            <w:r w:rsidRPr="00656459">
              <w:rPr>
                <w:rFonts w:ascii="Lucida Sans" w:hAnsi="Lucida Sans"/>
                <w:b/>
                <w:sz w:val="22"/>
                <w:szCs w:val="22"/>
              </w:rPr>
              <w:t>Description/rationale for inclusion</w:t>
            </w:r>
            <w:r w:rsidR="00656459" w:rsidRPr="00656459">
              <w:rPr>
                <w:rFonts w:ascii="Lucida Sans" w:hAnsi="Lucida Sans"/>
                <w:b/>
                <w:sz w:val="22"/>
                <w:szCs w:val="22"/>
              </w:rPr>
              <w:t>:</w:t>
            </w:r>
          </w:p>
          <w:p w14:paraId="702BB7B5" w14:textId="77777777" w:rsidR="00114CD9" w:rsidRDefault="00DF4C92" w:rsidP="00DF4C92">
            <w:pPr>
              <w:rPr>
                <w:rFonts w:ascii="Lucida Sans" w:hAnsi="Lucida Sans"/>
                <w:sz w:val="20"/>
                <w:szCs w:val="20"/>
              </w:rPr>
            </w:pPr>
            <w:r w:rsidRPr="00656459">
              <w:rPr>
                <w:rFonts w:ascii="Lucida Sans" w:hAnsi="Lucida Sans"/>
                <w:sz w:val="20"/>
                <w:szCs w:val="20"/>
              </w:rPr>
              <w:t>The</w:t>
            </w:r>
            <w:r w:rsidR="00461410" w:rsidRPr="00656459">
              <w:rPr>
                <w:rFonts w:ascii="Lucida Sans" w:hAnsi="Lucida Sans"/>
                <w:sz w:val="20"/>
                <w:szCs w:val="20"/>
              </w:rPr>
              <w:t xml:space="preserve"> </w:t>
            </w:r>
            <w:r w:rsidRPr="00656459">
              <w:rPr>
                <w:rFonts w:ascii="Lucida Sans" w:hAnsi="Lucida Sans"/>
                <w:sz w:val="20"/>
                <w:szCs w:val="20"/>
              </w:rPr>
              <w:t>first half</w:t>
            </w:r>
            <w:r w:rsidR="00461410" w:rsidRPr="00656459">
              <w:rPr>
                <w:rFonts w:ascii="Lucida Sans" w:hAnsi="Lucida Sans"/>
                <w:sz w:val="20"/>
                <w:szCs w:val="20"/>
              </w:rPr>
              <w:t xml:space="preserve"> </w:t>
            </w:r>
            <w:r w:rsidRPr="00656459">
              <w:rPr>
                <w:rFonts w:ascii="Lucida Sans" w:hAnsi="Lucida Sans"/>
                <w:sz w:val="20"/>
                <w:szCs w:val="20"/>
              </w:rPr>
              <w:t xml:space="preserve">of this short video </w:t>
            </w:r>
            <w:r w:rsidR="00461410" w:rsidRPr="00656459">
              <w:rPr>
                <w:rFonts w:ascii="Lucida Sans" w:hAnsi="Lucida Sans"/>
                <w:sz w:val="20"/>
                <w:szCs w:val="20"/>
              </w:rPr>
              <w:t>provide</w:t>
            </w:r>
            <w:r w:rsidRPr="00656459">
              <w:rPr>
                <w:rFonts w:ascii="Lucida Sans" w:hAnsi="Lucida Sans"/>
                <w:sz w:val="20"/>
                <w:szCs w:val="20"/>
              </w:rPr>
              <w:t>s</w:t>
            </w:r>
            <w:r w:rsidR="00461410" w:rsidRPr="00656459">
              <w:rPr>
                <w:rFonts w:ascii="Lucida Sans" w:hAnsi="Lucida Sans"/>
                <w:sz w:val="20"/>
                <w:szCs w:val="20"/>
              </w:rPr>
              <w:t xml:space="preserve"> information</w:t>
            </w:r>
            <w:r w:rsidRPr="00656459">
              <w:rPr>
                <w:rFonts w:ascii="Lucida Sans" w:hAnsi="Lucida Sans"/>
                <w:sz w:val="20"/>
                <w:szCs w:val="20"/>
              </w:rPr>
              <w:t xml:space="preserve"> about trains</w:t>
            </w:r>
            <w:r w:rsidR="00461410" w:rsidRPr="00656459">
              <w:rPr>
                <w:rFonts w:ascii="Lucida Sans" w:hAnsi="Lucida Sans"/>
                <w:sz w:val="20"/>
                <w:szCs w:val="20"/>
              </w:rPr>
              <w:t xml:space="preserve">, and the second </w:t>
            </w:r>
            <w:r w:rsidRPr="00656459">
              <w:rPr>
                <w:rFonts w:ascii="Lucida Sans" w:hAnsi="Lucida Sans"/>
                <w:sz w:val="20"/>
                <w:szCs w:val="20"/>
              </w:rPr>
              <w:t>half</w:t>
            </w:r>
            <w:r w:rsidR="00461410" w:rsidRPr="00656459">
              <w:rPr>
                <w:rFonts w:ascii="Lucida Sans" w:hAnsi="Lucida Sans"/>
                <w:sz w:val="20"/>
                <w:szCs w:val="20"/>
              </w:rPr>
              <w:t xml:space="preserve"> is a song about trains.</w:t>
            </w:r>
            <w:r w:rsidR="00114CD9" w:rsidRPr="00656459">
              <w:rPr>
                <w:rFonts w:ascii="Lucida Sans" w:hAnsi="Lucida Sans"/>
                <w:sz w:val="20"/>
                <w:szCs w:val="20"/>
              </w:rPr>
              <w:t xml:space="preserve"> </w:t>
            </w:r>
            <w:r w:rsidR="00461410" w:rsidRPr="00656459">
              <w:rPr>
                <w:rFonts w:ascii="Lucida Sans" w:hAnsi="Lucida Sans"/>
                <w:sz w:val="20"/>
                <w:szCs w:val="20"/>
              </w:rPr>
              <w:t>This resource</w:t>
            </w:r>
            <w:r w:rsidR="00114CD9" w:rsidRPr="00656459">
              <w:rPr>
                <w:rFonts w:ascii="Lucida Sans" w:hAnsi="Lucida Sans"/>
                <w:sz w:val="20"/>
                <w:szCs w:val="20"/>
              </w:rPr>
              <w:t xml:space="preserve"> explains with illustration and video how a steam engine works to propel the train forward. This would help give students a deeper understanding of trains by sharing exactly what makes a steam engine works. This video moves directly into a song showing </w:t>
            </w:r>
            <w:r w:rsidR="00461410" w:rsidRPr="00656459">
              <w:rPr>
                <w:rFonts w:ascii="Lucida Sans" w:hAnsi="Lucida Sans"/>
                <w:sz w:val="20"/>
                <w:szCs w:val="20"/>
              </w:rPr>
              <w:t>many different types of trains and where they travel.</w:t>
            </w:r>
          </w:p>
          <w:p w14:paraId="4B0DC508" w14:textId="76BA9D26" w:rsidR="00263FA0" w:rsidRPr="00656459" w:rsidRDefault="00263FA0" w:rsidP="00DF4C92">
            <w:pPr>
              <w:rPr>
                <w:rFonts w:ascii="Lucida Sans" w:hAnsi="Lucida Sans"/>
                <w:sz w:val="20"/>
                <w:szCs w:val="20"/>
              </w:rPr>
            </w:pPr>
          </w:p>
        </w:tc>
      </w:tr>
      <w:tr w:rsidR="00727AC2" w:rsidRPr="00B33B90" w14:paraId="171901A7" w14:textId="77777777" w:rsidTr="00656459">
        <w:tc>
          <w:tcPr>
            <w:tcW w:w="4315" w:type="dxa"/>
          </w:tcPr>
          <w:p w14:paraId="13095DFC" w14:textId="67BBD6EE" w:rsidR="00114CD9" w:rsidRPr="00DF4C92" w:rsidRDefault="00114CD9">
            <w:pPr>
              <w:rPr>
                <w:rFonts w:ascii="Lucida Sans" w:hAnsi="Lucida Sans"/>
                <w:sz w:val="22"/>
                <w:szCs w:val="22"/>
              </w:rPr>
            </w:pPr>
            <w:r w:rsidRPr="00DF4C92">
              <w:rPr>
                <w:rFonts w:ascii="Lucida Sans" w:hAnsi="Lucida Sans"/>
                <w:sz w:val="22"/>
                <w:szCs w:val="22"/>
              </w:rPr>
              <w:t>Trains for Kids</w:t>
            </w:r>
          </w:p>
          <w:p w14:paraId="14C1F0ED" w14:textId="77777777" w:rsidR="00DF4C92" w:rsidRPr="00DF4C92" w:rsidRDefault="00DF4C92">
            <w:pPr>
              <w:rPr>
                <w:rFonts w:ascii="Lucida Sans" w:hAnsi="Lucida Sans"/>
                <w:sz w:val="22"/>
                <w:szCs w:val="22"/>
              </w:rPr>
            </w:pPr>
          </w:p>
          <w:p w14:paraId="7C868A93" w14:textId="77777777" w:rsidR="00114CD9" w:rsidRDefault="007E0B7C">
            <w:pPr>
              <w:rPr>
                <w:rStyle w:val="Hyperlink"/>
                <w:rFonts w:ascii="Lucida Sans" w:hAnsi="Lucida Sans"/>
                <w:sz w:val="20"/>
                <w:szCs w:val="20"/>
              </w:rPr>
            </w:pPr>
            <w:hyperlink r:id="rId13" w:history="1">
              <w:r w:rsidR="00114CD9" w:rsidRPr="00656459">
                <w:rPr>
                  <w:rStyle w:val="Hyperlink"/>
                  <w:rFonts w:ascii="Lucida Sans" w:hAnsi="Lucida Sans"/>
                  <w:sz w:val="20"/>
                  <w:szCs w:val="20"/>
                </w:rPr>
                <w:t>https://www.youtube.com/watch?v=sUtnBHqrXd8</w:t>
              </w:r>
            </w:hyperlink>
          </w:p>
          <w:p w14:paraId="47E49DC3" w14:textId="6F446BC4" w:rsidR="00656459" w:rsidRPr="00656459" w:rsidRDefault="00656459">
            <w:pPr>
              <w:rPr>
                <w:rFonts w:ascii="Lucida Sans" w:hAnsi="Lucida Sans"/>
                <w:sz w:val="20"/>
                <w:szCs w:val="20"/>
              </w:rPr>
            </w:pPr>
          </w:p>
        </w:tc>
        <w:tc>
          <w:tcPr>
            <w:tcW w:w="10080" w:type="dxa"/>
          </w:tcPr>
          <w:p w14:paraId="752E909C" w14:textId="2C315B41" w:rsidR="00727AC2" w:rsidRPr="00656459" w:rsidRDefault="00727AC2">
            <w:pPr>
              <w:rPr>
                <w:rFonts w:ascii="Lucida Sans" w:hAnsi="Lucida Sans"/>
                <w:b/>
                <w:sz w:val="22"/>
                <w:szCs w:val="22"/>
              </w:rPr>
            </w:pPr>
            <w:r w:rsidRPr="00656459">
              <w:rPr>
                <w:rFonts w:ascii="Lucida Sans" w:hAnsi="Lucida Sans"/>
                <w:b/>
                <w:sz w:val="22"/>
                <w:szCs w:val="22"/>
              </w:rPr>
              <w:t>Description/rationale for inclusion</w:t>
            </w:r>
            <w:r w:rsidR="00656459" w:rsidRPr="00656459">
              <w:rPr>
                <w:rFonts w:ascii="Lucida Sans" w:hAnsi="Lucida Sans"/>
                <w:b/>
                <w:sz w:val="22"/>
                <w:szCs w:val="22"/>
              </w:rPr>
              <w:t>:</w:t>
            </w:r>
          </w:p>
          <w:p w14:paraId="2885263F" w14:textId="08E3358C" w:rsidR="00114CD9" w:rsidRPr="00656459" w:rsidRDefault="00263FA0" w:rsidP="00DF4C92">
            <w:pPr>
              <w:rPr>
                <w:rFonts w:ascii="Lucida Sans" w:hAnsi="Lucida Sans"/>
                <w:sz w:val="20"/>
                <w:szCs w:val="20"/>
              </w:rPr>
            </w:pPr>
            <w:r>
              <w:rPr>
                <w:rFonts w:ascii="Lucida Sans" w:hAnsi="Lucida Sans"/>
                <w:sz w:val="20"/>
                <w:szCs w:val="20"/>
              </w:rPr>
              <w:t>This two</w:t>
            </w:r>
            <w:r w:rsidR="00461410" w:rsidRPr="00656459">
              <w:rPr>
                <w:rFonts w:ascii="Lucida Sans" w:hAnsi="Lucida Sans"/>
                <w:sz w:val="20"/>
                <w:szCs w:val="20"/>
              </w:rPr>
              <w:t>-</w:t>
            </w:r>
            <w:r w:rsidR="00114CD9" w:rsidRPr="00656459">
              <w:rPr>
                <w:rFonts w:ascii="Lucida Sans" w:hAnsi="Lucida Sans"/>
                <w:sz w:val="20"/>
                <w:szCs w:val="20"/>
              </w:rPr>
              <w:t xml:space="preserve">minute song and video </w:t>
            </w:r>
            <w:r w:rsidR="00DF4C92" w:rsidRPr="00656459">
              <w:rPr>
                <w:rFonts w:ascii="Lucida Sans" w:hAnsi="Lucida Sans"/>
                <w:sz w:val="20"/>
                <w:szCs w:val="20"/>
              </w:rPr>
              <w:t>explains</w:t>
            </w:r>
            <w:r w:rsidR="00114CD9" w:rsidRPr="00656459">
              <w:rPr>
                <w:rFonts w:ascii="Lucida Sans" w:hAnsi="Lucida Sans"/>
                <w:sz w:val="20"/>
                <w:szCs w:val="20"/>
              </w:rPr>
              <w:t xml:space="preserve"> how a steam engine train works and goes down the railway</w:t>
            </w:r>
            <w:r w:rsidR="00DF4C92" w:rsidRPr="00656459">
              <w:rPr>
                <w:rFonts w:ascii="Lucida Sans" w:hAnsi="Lucida Sans"/>
                <w:sz w:val="20"/>
                <w:szCs w:val="20"/>
              </w:rPr>
              <w:t>, reinforcing the content of the other resources in the set</w:t>
            </w:r>
            <w:r w:rsidR="00114CD9" w:rsidRPr="00656459">
              <w:rPr>
                <w:rFonts w:ascii="Lucida Sans" w:hAnsi="Lucida Sans"/>
                <w:sz w:val="20"/>
                <w:szCs w:val="20"/>
              </w:rPr>
              <w:t>.</w:t>
            </w:r>
          </w:p>
        </w:tc>
      </w:tr>
      <w:tr w:rsidR="00727AC2" w:rsidRPr="00B33B90" w14:paraId="36E0CED4" w14:textId="77777777" w:rsidTr="00656459">
        <w:trPr>
          <w:trHeight w:val="432"/>
        </w:trPr>
        <w:tc>
          <w:tcPr>
            <w:tcW w:w="14395" w:type="dxa"/>
            <w:gridSpan w:val="2"/>
            <w:shd w:val="clear" w:color="auto" w:fill="22A469"/>
            <w:vAlign w:val="center"/>
          </w:tcPr>
          <w:p w14:paraId="605EFB70" w14:textId="4EB4F88D" w:rsidR="00727AC2" w:rsidRPr="00B33B90" w:rsidRDefault="00656459" w:rsidP="00656459">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656459">
        <w:tc>
          <w:tcPr>
            <w:tcW w:w="4315" w:type="dxa"/>
          </w:tcPr>
          <w:p w14:paraId="696B7E5E" w14:textId="4A968520" w:rsidR="00154795" w:rsidRPr="00B33B90" w:rsidRDefault="00727AC2" w:rsidP="00D92E61">
            <w:pPr>
              <w:rPr>
                <w:rFonts w:ascii="Lucida Sans" w:hAnsi="Lucida Sans"/>
                <w:sz w:val="22"/>
                <w:szCs w:val="22"/>
              </w:rPr>
            </w:pPr>
            <w:r w:rsidRPr="00B33B90">
              <w:rPr>
                <w:rFonts w:ascii="Lucida Sans" w:hAnsi="Lucida Sans"/>
                <w:sz w:val="22"/>
                <w:szCs w:val="22"/>
              </w:rPr>
              <w:t>Text Type 1:</w:t>
            </w:r>
            <w:r w:rsidR="00656459">
              <w:rPr>
                <w:rFonts w:ascii="Lucida Sans" w:hAnsi="Lucida Sans"/>
                <w:sz w:val="22"/>
                <w:szCs w:val="22"/>
              </w:rPr>
              <w:t xml:space="preserve"> </w:t>
            </w:r>
            <w:r w:rsidR="00154795">
              <w:rPr>
                <w:rFonts w:ascii="Lucida Sans" w:hAnsi="Lucida Sans"/>
                <w:sz w:val="22"/>
                <w:szCs w:val="22"/>
              </w:rPr>
              <w:t>Narrative</w:t>
            </w:r>
          </w:p>
        </w:tc>
        <w:tc>
          <w:tcPr>
            <w:tcW w:w="10080" w:type="dxa"/>
          </w:tcPr>
          <w:p w14:paraId="3DDFF036" w14:textId="4446A2C1" w:rsidR="00727AC2" w:rsidRPr="00656459" w:rsidRDefault="00727AC2" w:rsidP="00D92E61">
            <w:pPr>
              <w:rPr>
                <w:rFonts w:ascii="Lucida Sans" w:hAnsi="Lucida Sans"/>
                <w:b/>
                <w:sz w:val="22"/>
                <w:szCs w:val="22"/>
              </w:rPr>
            </w:pPr>
            <w:r w:rsidRPr="00656459">
              <w:rPr>
                <w:rFonts w:ascii="Lucida Sans" w:hAnsi="Lucida Sans"/>
                <w:b/>
                <w:sz w:val="22"/>
                <w:szCs w:val="22"/>
              </w:rPr>
              <w:t>Description of task</w:t>
            </w:r>
            <w:r w:rsidR="00656459" w:rsidRPr="00656459">
              <w:rPr>
                <w:rFonts w:ascii="Lucida Sans" w:hAnsi="Lucida Sans"/>
                <w:b/>
                <w:sz w:val="22"/>
                <w:szCs w:val="22"/>
              </w:rPr>
              <w:t>:</w:t>
            </w:r>
          </w:p>
          <w:p w14:paraId="036FA22C" w14:textId="096528DD" w:rsidR="005B5383" w:rsidRDefault="00154795" w:rsidP="00D92E61">
            <w:pPr>
              <w:rPr>
                <w:rFonts w:ascii="Lucida Sans" w:hAnsi="Lucida Sans"/>
                <w:sz w:val="20"/>
                <w:szCs w:val="20"/>
              </w:rPr>
            </w:pPr>
            <w:r w:rsidRPr="00656459">
              <w:rPr>
                <w:rFonts w:ascii="Lucida Sans" w:hAnsi="Lucida Sans"/>
                <w:sz w:val="20"/>
                <w:szCs w:val="20"/>
              </w:rPr>
              <w:t>Imagine you are go</w:t>
            </w:r>
            <w:r w:rsidR="00DF4C92" w:rsidRPr="00656459">
              <w:rPr>
                <w:rFonts w:ascii="Lucida Sans" w:hAnsi="Lucida Sans"/>
                <w:sz w:val="20"/>
                <w:szCs w:val="20"/>
              </w:rPr>
              <w:t xml:space="preserve">ing to take a ride on a train. </w:t>
            </w:r>
            <w:r w:rsidR="005B5383">
              <w:rPr>
                <w:rFonts w:ascii="Lucida Sans" w:hAnsi="Lucida Sans"/>
                <w:sz w:val="20"/>
                <w:szCs w:val="20"/>
              </w:rPr>
              <w:t>Write and draw</w:t>
            </w:r>
            <w:r w:rsidRPr="00656459">
              <w:rPr>
                <w:rFonts w:ascii="Lucida Sans" w:hAnsi="Lucida Sans"/>
                <w:sz w:val="20"/>
                <w:szCs w:val="20"/>
              </w:rPr>
              <w:t xml:space="preserve"> a story about your journey. </w:t>
            </w:r>
          </w:p>
          <w:p w14:paraId="001B8F76" w14:textId="363DFF15" w:rsidR="00263FA0" w:rsidRDefault="00154795" w:rsidP="00D92E61">
            <w:pPr>
              <w:rPr>
                <w:rFonts w:ascii="Lucida Sans" w:hAnsi="Lucida Sans"/>
                <w:sz w:val="20"/>
                <w:szCs w:val="20"/>
              </w:rPr>
            </w:pPr>
            <w:r w:rsidRPr="00656459">
              <w:rPr>
                <w:rFonts w:ascii="Lucida Sans" w:hAnsi="Lucida Sans"/>
                <w:sz w:val="20"/>
                <w:szCs w:val="20"/>
              </w:rPr>
              <w:t>Include information about</w:t>
            </w:r>
            <w:r w:rsidR="00263FA0">
              <w:rPr>
                <w:rFonts w:ascii="Lucida Sans" w:hAnsi="Lucida Sans"/>
                <w:sz w:val="20"/>
                <w:szCs w:val="20"/>
              </w:rPr>
              <w:t>:</w:t>
            </w:r>
          </w:p>
          <w:p w14:paraId="6804C827" w14:textId="75CC8B85" w:rsidR="00263FA0" w:rsidRDefault="00263FA0" w:rsidP="00263FA0">
            <w:pPr>
              <w:pStyle w:val="ListParagraph"/>
              <w:numPr>
                <w:ilvl w:val="0"/>
                <w:numId w:val="14"/>
              </w:numPr>
              <w:rPr>
                <w:rFonts w:ascii="Lucida Sans" w:hAnsi="Lucida Sans"/>
                <w:sz w:val="20"/>
                <w:szCs w:val="20"/>
              </w:rPr>
            </w:pPr>
            <w:r>
              <w:rPr>
                <w:rFonts w:ascii="Lucida Sans" w:hAnsi="Lucida Sans"/>
                <w:sz w:val="20"/>
                <w:szCs w:val="20"/>
              </w:rPr>
              <w:t>What you see as you ride</w:t>
            </w:r>
          </w:p>
          <w:p w14:paraId="0E641676" w14:textId="77777777" w:rsidR="00263FA0" w:rsidRDefault="00263FA0" w:rsidP="00263FA0">
            <w:pPr>
              <w:pStyle w:val="ListParagraph"/>
              <w:numPr>
                <w:ilvl w:val="0"/>
                <w:numId w:val="14"/>
              </w:numPr>
              <w:rPr>
                <w:rFonts w:ascii="Lucida Sans" w:hAnsi="Lucida Sans"/>
                <w:sz w:val="20"/>
                <w:szCs w:val="20"/>
              </w:rPr>
            </w:pPr>
            <w:r>
              <w:rPr>
                <w:rFonts w:ascii="Lucida Sans" w:hAnsi="Lucida Sans"/>
                <w:sz w:val="20"/>
                <w:szCs w:val="20"/>
              </w:rPr>
              <w:t>Where you are traveling to</w:t>
            </w:r>
          </w:p>
          <w:p w14:paraId="64DEA02D" w14:textId="4BD7D880" w:rsidR="00154795" w:rsidRPr="00263FA0" w:rsidRDefault="00263FA0" w:rsidP="00263FA0">
            <w:pPr>
              <w:pStyle w:val="ListParagraph"/>
              <w:numPr>
                <w:ilvl w:val="0"/>
                <w:numId w:val="14"/>
              </w:numPr>
              <w:rPr>
                <w:rFonts w:ascii="Lucida Sans" w:hAnsi="Lucida Sans"/>
                <w:sz w:val="20"/>
                <w:szCs w:val="20"/>
              </w:rPr>
            </w:pPr>
            <w:r>
              <w:rPr>
                <w:rFonts w:ascii="Lucida Sans" w:hAnsi="Lucida Sans"/>
                <w:sz w:val="20"/>
                <w:szCs w:val="20"/>
              </w:rPr>
              <w:t>W</w:t>
            </w:r>
            <w:r w:rsidR="00154795" w:rsidRPr="00263FA0">
              <w:rPr>
                <w:rFonts w:ascii="Lucida Sans" w:hAnsi="Lucida Sans"/>
                <w:sz w:val="20"/>
                <w:szCs w:val="20"/>
              </w:rPr>
              <w:t>hat it is like to</w:t>
            </w:r>
            <w:r>
              <w:rPr>
                <w:rFonts w:ascii="Lucida Sans" w:hAnsi="Lucida Sans"/>
                <w:sz w:val="20"/>
                <w:szCs w:val="20"/>
              </w:rPr>
              <w:t xml:space="preserve"> be a passenger</w:t>
            </w:r>
          </w:p>
          <w:p w14:paraId="5BDBD6CE" w14:textId="6C33CF69" w:rsidR="00656459" w:rsidRPr="00656459" w:rsidRDefault="00656459" w:rsidP="00D92E61">
            <w:pPr>
              <w:rPr>
                <w:rFonts w:ascii="Lucida Sans" w:hAnsi="Lucida Sans"/>
                <w:sz w:val="20"/>
                <w:szCs w:val="20"/>
              </w:rPr>
            </w:pPr>
          </w:p>
        </w:tc>
      </w:tr>
      <w:tr w:rsidR="00727AC2" w:rsidRPr="00B33B90" w14:paraId="523D28DE" w14:textId="77777777" w:rsidTr="00656459">
        <w:tc>
          <w:tcPr>
            <w:tcW w:w="4315" w:type="dxa"/>
          </w:tcPr>
          <w:p w14:paraId="0FEE65A2" w14:textId="78D29701" w:rsidR="00154795" w:rsidRPr="00B33B90" w:rsidRDefault="00727AC2" w:rsidP="00D92E61">
            <w:pPr>
              <w:rPr>
                <w:rFonts w:ascii="Lucida Sans" w:hAnsi="Lucida Sans"/>
                <w:sz w:val="22"/>
                <w:szCs w:val="22"/>
              </w:rPr>
            </w:pPr>
            <w:r w:rsidRPr="00B33B90">
              <w:rPr>
                <w:rFonts w:ascii="Lucida Sans" w:hAnsi="Lucida Sans"/>
                <w:sz w:val="22"/>
                <w:szCs w:val="22"/>
              </w:rPr>
              <w:t>Text Type 2:</w:t>
            </w:r>
            <w:r w:rsidR="00656459">
              <w:rPr>
                <w:rFonts w:ascii="Lucida Sans" w:hAnsi="Lucida Sans"/>
                <w:sz w:val="22"/>
                <w:szCs w:val="22"/>
              </w:rPr>
              <w:t xml:space="preserve"> </w:t>
            </w:r>
            <w:r w:rsidR="00154795">
              <w:rPr>
                <w:rFonts w:ascii="Lucida Sans" w:hAnsi="Lucida Sans"/>
                <w:sz w:val="22"/>
                <w:szCs w:val="22"/>
              </w:rPr>
              <w:t>Opinion</w:t>
            </w:r>
          </w:p>
        </w:tc>
        <w:tc>
          <w:tcPr>
            <w:tcW w:w="10080" w:type="dxa"/>
          </w:tcPr>
          <w:p w14:paraId="6A52B560" w14:textId="42C17F10" w:rsidR="00727AC2" w:rsidRPr="00656459" w:rsidRDefault="00727AC2" w:rsidP="00D92E61">
            <w:pPr>
              <w:rPr>
                <w:rFonts w:ascii="Lucida Sans" w:hAnsi="Lucida Sans"/>
                <w:b/>
                <w:sz w:val="22"/>
                <w:szCs w:val="22"/>
              </w:rPr>
            </w:pPr>
            <w:r w:rsidRPr="00656459">
              <w:rPr>
                <w:rFonts w:ascii="Lucida Sans" w:hAnsi="Lucida Sans"/>
                <w:b/>
                <w:sz w:val="22"/>
                <w:szCs w:val="22"/>
              </w:rPr>
              <w:t>Description of task</w:t>
            </w:r>
            <w:r w:rsidR="00656459" w:rsidRPr="00656459">
              <w:rPr>
                <w:rFonts w:ascii="Lucida Sans" w:hAnsi="Lucida Sans"/>
                <w:b/>
                <w:sz w:val="22"/>
                <w:szCs w:val="22"/>
              </w:rPr>
              <w:t>:</w:t>
            </w:r>
          </w:p>
          <w:p w14:paraId="1434582A" w14:textId="17C0DB9A" w:rsidR="00154795" w:rsidRDefault="00154795" w:rsidP="00D92E61">
            <w:pPr>
              <w:rPr>
                <w:rFonts w:ascii="Lucida Sans" w:hAnsi="Lucida Sans"/>
                <w:sz w:val="20"/>
                <w:szCs w:val="20"/>
              </w:rPr>
            </w:pPr>
            <w:r w:rsidRPr="00656459">
              <w:rPr>
                <w:rFonts w:ascii="Lucida Sans" w:hAnsi="Lucida Sans"/>
                <w:sz w:val="20"/>
                <w:szCs w:val="20"/>
              </w:rPr>
              <w:t>Do you think that trains are an important invention? Decide whether or not you think that trains are important to people. Write and draw to share your opinion</w:t>
            </w:r>
            <w:r w:rsidR="005B5383">
              <w:rPr>
                <w:rFonts w:ascii="Lucida Sans" w:hAnsi="Lucida Sans"/>
                <w:sz w:val="20"/>
                <w:szCs w:val="20"/>
              </w:rPr>
              <w:t>.</w:t>
            </w:r>
            <w:r w:rsidRPr="00656459">
              <w:rPr>
                <w:rFonts w:ascii="Lucida Sans" w:hAnsi="Lucida Sans"/>
                <w:sz w:val="20"/>
                <w:szCs w:val="20"/>
              </w:rPr>
              <w:t xml:space="preserve"> </w:t>
            </w:r>
            <w:r w:rsidR="005B5383">
              <w:rPr>
                <w:rFonts w:ascii="Lucida Sans" w:hAnsi="Lucida Sans"/>
                <w:sz w:val="20"/>
                <w:szCs w:val="20"/>
              </w:rPr>
              <w:t xml:space="preserve">Remember to share what you learned about </w:t>
            </w:r>
            <w:r w:rsidR="00985179" w:rsidRPr="00656459">
              <w:rPr>
                <w:rFonts w:ascii="Lucida Sans" w:hAnsi="Lucida Sans"/>
                <w:sz w:val="20"/>
                <w:szCs w:val="20"/>
              </w:rPr>
              <w:t xml:space="preserve">trains that helped you make your choice. </w:t>
            </w:r>
          </w:p>
          <w:p w14:paraId="47BDAA5A" w14:textId="657FC1C0" w:rsidR="00656459" w:rsidRPr="00656459" w:rsidRDefault="00656459" w:rsidP="00D92E61">
            <w:pPr>
              <w:rPr>
                <w:rFonts w:ascii="Lucida Sans" w:hAnsi="Lucida Sans"/>
                <w:sz w:val="20"/>
                <w:szCs w:val="20"/>
              </w:rPr>
            </w:pPr>
          </w:p>
        </w:tc>
      </w:tr>
      <w:tr w:rsidR="00727AC2" w:rsidRPr="00B33B90" w14:paraId="69410B37" w14:textId="77777777" w:rsidTr="00720ACE">
        <w:trPr>
          <w:trHeight w:val="70"/>
        </w:trPr>
        <w:tc>
          <w:tcPr>
            <w:tcW w:w="4315" w:type="dxa"/>
            <w:tcBorders>
              <w:bottom w:val="single" w:sz="4" w:space="0" w:color="auto"/>
            </w:tcBorders>
          </w:tcPr>
          <w:p w14:paraId="2705FF4E" w14:textId="6289279C" w:rsidR="002277B0" w:rsidRPr="00B33B90" w:rsidRDefault="00727AC2" w:rsidP="00727AC2">
            <w:pPr>
              <w:rPr>
                <w:rFonts w:ascii="Lucida Sans" w:hAnsi="Lucida Sans"/>
                <w:sz w:val="22"/>
                <w:szCs w:val="22"/>
              </w:rPr>
            </w:pPr>
            <w:r w:rsidRPr="00B33B90">
              <w:rPr>
                <w:rFonts w:ascii="Lucida Sans" w:hAnsi="Lucida Sans"/>
                <w:sz w:val="22"/>
                <w:szCs w:val="22"/>
              </w:rPr>
              <w:t>Task Type 3:</w:t>
            </w:r>
            <w:r w:rsidR="00656459">
              <w:rPr>
                <w:rFonts w:ascii="Lucida Sans" w:hAnsi="Lucida Sans"/>
                <w:sz w:val="22"/>
                <w:szCs w:val="22"/>
              </w:rPr>
              <w:t xml:space="preserve"> </w:t>
            </w:r>
            <w:r w:rsidR="002277B0">
              <w:rPr>
                <w:rFonts w:ascii="Lucida Sans" w:hAnsi="Lucida Sans"/>
                <w:sz w:val="22"/>
                <w:szCs w:val="22"/>
              </w:rPr>
              <w:t>Informative</w:t>
            </w:r>
          </w:p>
        </w:tc>
        <w:tc>
          <w:tcPr>
            <w:tcW w:w="10080" w:type="dxa"/>
            <w:tcBorders>
              <w:bottom w:val="single" w:sz="4" w:space="0" w:color="auto"/>
            </w:tcBorders>
          </w:tcPr>
          <w:p w14:paraId="2B4DB4EA" w14:textId="37270472" w:rsidR="00727AC2" w:rsidRPr="00656459" w:rsidRDefault="00727AC2" w:rsidP="00727AC2">
            <w:pPr>
              <w:rPr>
                <w:rFonts w:ascii="Lucida Sans" w:hAnsi="Lucida Sans"/>
                <w:b/>
                <w:sz w:val="22"/>
                <w:szCs w:val="22"/>
              </w:rPr>
            </w:pPr>
            <w:r w:rsidRPr="00656459">
              <w:rPr>
                <w:rFonts w:ascii="Lucida Sans" w:hAnsi="Lucida Sans"/>
                <w:b/>
                <w:sz w:val="22"/>
                <w:szCs w:val="22"/>
              </w:rPr>
              <w:t>Description of task</w:t>
            </w:r>
            <w:r w:rsidR="00656459" w:rsidRPr="00656459">
              <w:rPr>
                <w:rFonts w:ascii="Lucida Sans" w:hAnsi="Lucida Sans"/>
                <w:b/>
                <w:sz w:val="22"/>
                <w:szCs w:val="22"/>
              </w:rPr>
              <w:t>:</w:t>
            </w:r>
          </w:p>
          <w:p w14:paraId="065902C9" w14:textId="77777777" w:rsidR="00263FA0" w:rsidRDefault="008324B2" w:rsidP="00727AC2">
            <w:pPr>
              <w:rPr>
                <w:rFonts w:ascii="Lucida Sans" w:hAnsi="Lucida Sans"/>
                <w:sz w:val="20"/>
                <w:szCs w:val="20"/>
              </w:rPr>
            </w:pPr>
            <w:r w:rsidRPr="00656459">
              <w:rPr>
                <w:rFonts w:ascii="Lucida Sans" w:hAnsi="Lucida Sans"/>
                <w:sz w:val="20"/>
                <w:szCs w:val="20"/>
              </w:rPr>
              <w:t>Write and draw to explain what you have learned about trains. Make sure you</w:t>
            </w:r>
            <w:r w:rsidR="00263FA0">
              <w:rPr>
                <w:rFonts w:ascii="Lucida Sans" w:hAnsi="Lucida Sans"/>
                <w:sz w:val="20"/>
                <w:szCs w:val="20"/>
              </w:rPr>
              <w:t xml:space="preserve">: </w:t>
            </w:r>
          </w:p>
          <w:p w14:paraId="4AE7FF50" w14:textId="77777777" w:rsidR="00263FA0" w:rsidRDefault="00263FA0" w:rsidP="00263FA0">
            <w:pPr>
              <w:pStyle w:val="ListParagraph"/>
              <w:numPr>
                <w:ilvl w:val="0"/>
                <w:numId w:val="15"/>
              </w:numPr>
              <w:rPr>
                <w:rFonts w:ascii="Lucida Sans" w:hAnsi="Lucida Sans"/>
                <w:sz w:val="20"/>
                <w:szCs w:val="20"/>
              </w:rPr>
            </w:pPr>
            <w:r>
              <w:rPr>
                <w:rFonts w:ascii="Lucida Sans" w:hAnsi="Lucida Sans"/>
                <w:sz w:val="20"/>
                <w:szCs w:val="20"/>
              </w:rPr>
              <w:t>Name your topic</w:t>
            </w:r>
          </w:p>
          <w:p w14:paraId="5D581526" w14:textId="77777777" w:rsidR="00263FA0" w:rsidRDefault="00263FA0" w:rsidP="00263FA0">
            <w:pPr>
              <w:pStyle w:val="ListParagraph"/>
              <w:numPr>
                <w:ilvl w:val="0"/>
                <w:numId w:val="15"/>
              </w:numPr>
              <w:rPr>
                <w:rFonts w:ascii="Lucida Sans" w:hAnsi="Lucida Sans"/>
                <w:sz w:val="20"/>
                <w:szCs w:val="20"/>
              </w:rPr>
            </w:pPr>
            <w:r>
              <w:rPr>
                <w:rFonts w:ascii="Lucida Sans" w:hAnsi="Lucida Sans"/>
                <w:sz w:val="20"/>
                <w:szCs w:val="20"/>
              </w:rPr>
              <w:t>S</w:t>
            </w:r>
            <w:r w:rsidR="008324B2" w:rsidRPr="00263FA0">
              <w:rPr>
                <w:rFonts w:ascii="Lucida Sans" w:hAnsi="Lucida Sans"/>
                <w:sz w:val="20"/>
                <w:szCs w:val="20"/>
              </w:rPr>
              <w:t xml:space="preserve">hare some facts that you </w:t>
            </w:r>
            <w:r>
              <w:rPr>
                <w:rFonts w:ascii="Lucida Sans" w:hAnsi="Lucida Sans"/>
                <w:sz w:val="20"/>
                <w:szCs w:val="20"/>
              </w:rPr>
              <w:t>have learned</w:t>
            </w:r>
          </w:p>
          <w:p w14:paraId="2C202BE7" w14:textId="02B2E000" w:rsidR="00656459" w:rsidRPr="00656459" w:rsidRDefault="00263FA0" w:rsidP="00720ACE">
            <w:pPr>
              <w:pStyle w:val="ListParagraph"/>
              <w:numPr>
                <w:ilvl w:val="0"/>
                <w:numId w:val="15"/>
              </w:numPr>
              <w:rPr>
                <w:rFonts w:ascii="Lucida Sans" w:hAnsi="Lucida Sans"/>
                <w:sz w:val="20"/>
                <w:szCs w:val="20"/>
              </w:rPr>
            </w:pPr>
            <w:r>
              <w:rPr>
                <w:rFonts w:ascii="Lucida Sans" w:hAnsi="Lucida Sans"/>
                <w:sz w:val="20"/>
                <w:szCs w:val="20"/>
              </w:rPr>
              <w:t>I</w:t>
            </w:r>
            <w:r w:rsidR="008324B2" w:rsidRPr="00263FA0">
              <w:rPr>
                <w:rFonts w:ascii="Lucida Sans" w:hAnsi="Lucida Sans"/>
                <w:sz w:val="20"/>
                <w:szCs w:val="20"/>
              </w:rPr>
              <w:t>nclude illust</w:t>
            </w:r>
            <w:r>
              <w:rPr>
                <w:rFonts w:ascii="Lucida Sans" w:hAnsi="Lucida Sans"/>
                <w:sz w:val="20"/>
                <w:szCs w:val="20"/>
              </w:rPr>
              <w:t>ration</w:t>
            </w:r>
            <w:r w:rsidR="005B5383">
              <w:rPr>
                <w:rFonts w:ascii="Lucida Sans" w:hAnsi="Lucida Sans"/>
                <w:sz w:val="20"/>
                <w:szCs w:val="20"/>
              </w:rPr>
              <w:t>s</w:t>
            </w:r>
            <w:r>
              <w:rPr>
                <w:rFonts w:ascii="Lucida Sans" w:hAnsi="Lucida Sans"/>
                <w:sz w:val="20"/>
                <w:szCs w:val="20"/>
              </w:rPr>
              <w:t xml:space="preserve"> that support your facts</w:t>
            </w:r>
            <w:r w:rsidR="005B5383">
              <w:rPr>
                <w:rFonts w:ascii="Lucida Sans" w:hAnsi="Lucida Sans"/>
                <w:sz w:val="20"/>
                <w:szCs w:val="20"/>
              </w:rPr>
              <w:t xml:space="preserve"> </w:t>
            </w:r>
          </w:p>
        </w:tc>
      </w:tr>
      <w:tr w:rsidR="00720ACE" w:rsidRPr="00B33B90" w14:paraId="5011C0F6" w14:textId="77777777" w:rsidTr="00720ACE">
        <w:trPr>
          <w:trHeight w:val="70"/>
        </w:trPr>
        <w:tc>
          <w:tcPr>
            <w:tcW w:w="14395" w:type="dxa"/>
            <w:gridSpan w:val="2"/>
            <w:tcBorders>
              <w:top w:val="single" w:sz="4" w:space="0" w:color="auto"/>
              <w:left w:val="nil"/>
              <w:bottom w:val="nil"/>
              <w:right w:val="nil"/>
            </w:tcBorders>
          </w:tcPr>
          <w:p w14:paraId="25913E5A" w14:textId="5219A8C9" w:rsidR="00720ACE" w:rsidRPr="00656459" w:rsidRDefault="00720ACE" w:rsidP="00727AC2">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5F4F2A">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FD414" w14:textId="77777777" w:rsidR="007E0B7C" w:rsidRDefault="007E0B7C" w:rsidP="00200A83">
      <w:pPr>
        <w:spacing w:after="0" w:line="240" w:lineRule="auto"/>
      </w:pPr>
      <w:r>
        <w:separator/>
      </w:r>
    </w:p>
  </w:endnote>
  <w:endnote w:type="continuationSeparator" w:id="0">
    <w:p w14:paraId="2EDB86D0" w14:textId="77777777" w:rsidR="007E0B7C" w:rsidRDefault="007E0B7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CED5A" w14:textId="1F05144C" w:rsidR="005F4F2A" w:rsidRDefault="005F4F2A" w:rsidP="005F4F2A">
    <w:pPr>
      <w:pStyle w:val="Footer"/>
      <w:jc w:val="center"/>
    </w:pPr>
    <w:r w:rsidRPr="00732FB3">
      <w:rPr>
        <w:noProof/>
      </w:rPr>
      <w:drawing>
        <wp:inline distT="0" distB="0" distL="0" distR="0" wp14:anchorId="20E87D8E" wp14:editId="1225712D">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A4CC2" w14:textId="77777777" w:rsidR="007E0B7C" w:rsidRDefault="007E0B7C" w:rsidP="00200A83">
      <w:pPr>
        <w:spacing w:after="0" w:line="240" w:lineRule="auto"/>
      </w:pPr>
      <w:r>
        <w:separator/>
      </w:r>
    </w:p>
  </w:footnote>
  <w:footnote w:type="continuationSeparator" w:id="0">
    <w:p w14:paraId="56AF18B3" w14:textId="77777777" w:rsidR="007E0B7C" w:rsidRDefault="007E0B7C"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573E4" w14:textId="77777777" w:rsidR="00D01C52" w:rsidRDefault="00D01C52" w:rsidP="00D01C52">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C3DFC48" w:rsidR="00DF4C92" w:rsidRPr="00B33B90" w:rsidRDefault="00D01C52"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DF4C92" w:rsidRPr="00B33B90">
      <w:rPr>
        <w:rFonts w:ascii="Lucida Sans" w:eastAsia="Cambria" w:hAnsi="Lucida Sans" w:cs="Cambria"/>
      </w:rPr>
      <w:t xml:space="preserve">Text: </w:t>
    </w:r>
    <w:r w:rsidR="00DF4C92">
      <w:rPr>
        <w:rFonts w:ascii="Lucida Sans" w:eastAsia="Cambria" w:hAnsi="Lucida Sans" w:cs="Cambria"/>
      </w:rPr>
      <w:t>The Boxcar Children</w:t>
    </w:r>
    <w:r w:rsidR="00656459">
      <w:rPr>
        <w:rFonts w:ascii="Lucida Sans" w:eastAsia="Cambria" w:hAnsi="Lucida Sans" w:cs="Cambria"/>
      </w:rPr>
      <w:t xml:space="preserve"> | </w:t>
    </w:r>
    <w:r w:rsidR="00DF4C92" w:rsidRPr="00B33B90">
      <w:rPr>
        <w:rFonts w:ascii="Lucida Sans" w:eastAsia="Cambria" w:hAnsi="Lucida Sans" w:cs="Cambria"/>
      </w:rPr>
      <w:t>Grade:</w:t>
    </w:r>
    <w:r w:rsidR="00DF4C92">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C02FD"/>
    <w:multiLevelType w:val="hybridMultilevel"/>
    <w:tmpl w:val="A8E6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C5A192D"/>
    <w:multiLevelType w:val="hybridMultilevel"/>
    <w:tmpl w:val="FC12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D6B45"/>
    <w:rsid w:val="000F20CE"/>
    <w:rsid w:val="00114CD9"/>
    <w:rsid w:val="00124C9F"/>
    <w:rsid w:val="0012629D"/>
    <w:rsid w:val="00151230"/>
    <w:rsid w:val="00154795"/>
    <w:rsid w:val="001A6D85"/>
    <w:rsid w:val="001C2576"/>
    <w:rsid w:val="001C5DCB"/>
    <w:rsid w:val="001E182D"/>
    <w:rsid w:val="00200A83"/>
    <w:rsid w:val="002020F1"/>
    <w:rsid w:val="00202D28"/>
    <w:rsid w:val="0021601A"/>
    <w:rsid w:val="002277B0"/>
    <w:rsid w:val="00234994"/>
    <w:rsid w:val="00263FA0"/>
    <w:rsid w:val="00264485"/>
    <w:rsid w:val="00297D58"/>
    <w:rsid w:val="002C218A"/>
    <w:rsid w:val="00301041"/>
    <w:rsid w:val="003024BA"/>
    <w:rsid w:val="003741AC"/>
    <w:rsid w:val="003838FE"/>
    <w:rsid w:val="003B6411"/>
    <w:rsid w:val="003E220B"/>
    <w:rsid w:val="003E7B20"/>
    <w:rsid w:val="004520C4"/>
    <w:rsid w:val="00461410"/>
    <w:rsid w:val="00490BDC"/>
    <w:rsid w:val="00516534"/>
    <w:rsid w:val="0053111A"/>
    <w:rsid w:val="0056345E"/>
    <w:rsid w:val="005845DD"/>
    <w:rsid w:val="005A7100"/>
    <w:rsid w:val="005B5383"/>
    <w:rsid w:val="005F4F2A"/>
    <w:rsid w:val="00631AA3"/>
    <w:rsid w:val="00656459"/>
    <w:rsid w:val="006B250A"/>
    <w:rsid w:val="00720ACE"/>
    <w:rsid w:val="00727AC2"/>
    <w:rsid w:val="00781076"/>
    <w:rsid w:val="00790EA0"/>
    <w:rsid w:val="007A6712"/>
    <w:rsid w:val="007C7575"/>
    <w:rsid w:val="007E0B7C"/>
    <w:rsid w:val="007F1BD9"/>
    <w:rsid w:val="008324B2"/>
    <w:rsid w:val="00860BC1"/>
    <w:rsid w:val="00863FA7"/>
    <w:rsid w:val="00872B1D"/>
    <w:rsid w:val="00893496"/>
    <w:rsid w:val="008B2B6F"/>
    <w:rsid w:val="008D7FD7"/>
    <w:rsid w:val="008E5118"/>
    <w:rsid w:val="00954B76"/>
    <w:rsid w:val="0097634E"/>
    <w:rsid w:val="00985179"/>
    <w:rsid w:val="009A78CD"/>
    <w:rsid w:val="009E230B"/>
    <w:rsid w:val="009E5CBF"/>
    <w:rsid w:val="00A11FD5"/>
    <w:rsid w:val="00A77BF5"/>
    <w:rsid w:val="00A81B5F"/>
    <w:rsid w:val="00A9764E"/>
    <w:rsid w:val="00B33B90"/>
    <w:rsid w:val="00B462F1"/>
    <w:rsid w:val="00C3171F"/>
    <w:rsid w:val="00CD0FC6"/>
    <w:rsid w:val="00CD6C30"/>
    <w:rsid w:val="00CE1E0D"/>
    <w:rsid w:val="00CE58DE"/>
    <w:rsid w:val="00D01C52"/>
    <w:rsid w:val="00D43FDB"/>
    <w:rsid w:val="00D52E9D"/>
    <w:rsid w:val="00D77969"/>
    <w:rsid w:val="00D9201C"/>
    <w:rsid w:val="00D92E61"/>
    <w:rsid w:val="00DB22A4"/>
    <w:rsid w:val="00DD3D29"/>
    <w:rsid w:val="00DE3B8A"/>
    <w:rsid w:val="00DF0BF1"/>
    <w:rsid w:val="00DF4C92"/>
    <w:rsid w:val="00E10BC7"/>
    <w:rsid w:val="00E3755B"/>
    <w:rsid w:val="00E41C2A"/>
    <w:rsid w:val="00E4410F"/>
    <w:rsid w:val="00E71BB3"/>
    <w:rsid w:val="00E812B2"/>
    <w:rsid w:val="00EB3D40"/>
    <w:rsid w:val="00EE0829"/>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03286F4D-337A-4FF7-A368-09128A35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020F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825/the-boxcar-children" TargetMode="External"/><Relationship Id="rId13" Type="http://schemas.openxmlformats.org/officeDocument/2006/relationships/hyperlink" Target="https://www.youtube.com/watch?v=sUtnBHqrXd8"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0wL1W_9U9JI&amp;list=PLjy9T_KHAYYeeH0f_LchsoBE0-we6FG1B&amp;index=1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inga-z.com/books/leveled-books/book/?id=2568&amp;lang=Englis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dkfindout.com/uk/transport/history-trains/" TargetMode="External"/><Relationship Id="rId4" Type="http://schemas.openxmlformats.org/officeDocument/2006/relationships/webSettings" Target="webSettings.xml"/><Relationship Id="rId9" Type="http://schemas.openxmlformats.org/officeDocument/2006/relationships/hyperlink" Target="https://www.readworks.org/article/Building-a-Railroad-to-Cross-the-Country/337114f2-f8f6-4734-a3f3-0f3abe35fa89"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948</Words>
  <Characters>5006</Characters>
  <Application>Microsoft Office Word</Application>
  <DocSecurity>0</DocSecurity>
  <Lines>172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2018-02-09T02:08:00Z</dcterms:created>
  <dcterms:modified xsi:type="dcterms:W3CDTF">2018-02-09T18:07:00Z</dcterms:modified>
</cp:coreProperties>
</file>