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33" w:type="dxa"/>
        <w:tblInd w:w="175" w:type="dxa"/>
        <w:tblLook w:val="04A0" w:firstRow="1" w:lastRow="0" w:firstColumn="1" w:lastColumn="0" w:noHBand="0" w:noVBand="1"/>
      </w:tblPr>
      <w:tblGrid>
        <w:gridCol w:w="14333"/>
      </w:tblGrid>
      <w:tr w:rsidR="006A7DFD" w14:paraId="0797C0BE" w14:textId="77777777" w:rsidTr="006A7DFD">
        <w:tc>
          <w:tcPr>
            <w:tcW w:w="14333" w:type="dxa"/>
          </w:tcPr>
          <w:p w14:paraId="722232B3" w14:textId="77777777" w:rsidR="006A7DFD" w:rsidRPr="000B76AB" w:rsidRDefault="006A7DFD" w:rsidP="00E872DB">
            <w:pPr>
              <w:contextualSpacing/>
              <w:rPr>
                <w:rFonts w:ascii="Lucida Sans" w:hAnsi="Lucida Sans"/>
                <w:i/>
                <w:sz w:val="20"/>
                <w:szCs w:val="20"/>
              </w:rPr>
            </w:pPr>
            <w:r>
              <w:rPr>
                <w:rFonts w:ascii="Lucida Sans" w:hAnsi="Lucida Sans"/>
                <w:sz w:val="20"/>
                <w:szCs w:val="20"/>
              </w:rPr>
              <w:t>About this Resource:</w:t>
            </w:r>
          </w:p>
          <w:p w14:paraId="24FFE242" w14:textId="53B3F153" w:rsidR="006A7DFD" w:rsidRPr="000C5E90" w:rsidRDefault="00F7185C"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638A156" w14:textId="77777777" w:rsidR="006A7DFD" w:rsidRPr="00B33B90" w:rsidRDefault="006A7DFD" w:rsidP="00276705">
      <w:pPr>
        <w:spacing w:after="0"/>
        <w:contextualSpacing/>
        <w:rPr>
          <w:rFonts w:ascii="Lucida Sans" w:hAnsi="Lucida Sans"/>
          <w:sz w:val="20"/>
          <w:szCs w:val="20"/>
          <w:u w:val="single"/>
        </w:rPr>
      </w:pPr>
    </w:p>
    <w:tbl>
      <w:tblPr>
        <w:tblStyle w:val="TableGrid"/>
        <w:tblW w:w="14310" w:type="dxa"/>
        <w:tblInd w:w="198" w:type="dxa"/>
        <w:tblLayout w:type="fixed"/>
        <w:tblLook w:val="04A0" w:firstRow="1" w:lastRow="0" w:firstColumn="1" w:lastColumn="0" w:noHBand="0" w:noVBand="1"/>
      </w:tblPr>
      <w:tblGrid>
        <w:gridCol w:w="4320"/>
        <w:gridCol w:w="9990"/>
      </w:tblGrid>
      <w:tr w:rsidR="008E5118" w:rsidRPr="00B33B90" w14:paraId="0DD200B4" w14:textId="77777777" w:rsidTr="00276705">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6A7DFD">
        <w:trPr>
          <w:trHeight w:val="1142"/>
        </w:trPr>
        <w:tc>
          <w:tcPr>
            <w:tcW w:w="4320" w:type="dxa"/>
            <w:tcBorders>
              <w:top w:val="single" w:sz="4" w:space="0" w:color="auto"/>
            </w:tcBorders>
            <w:shd w:val="clear" w:color="auto" w:fill="F2F2F2" w:themeFill="background1" w:themeFillShade="F2"/>
          </w:tcPr>
          <w:p w14:paraId="14D97734" w14:textId="61BB3454" w:rsidR="003024BA" w:rsidRDefault="003024BA" w:rsidP="000D6B45">
            <w:pPr>
              <w:rPr>
                <w:rFonts w:ascii="Lucida Sans" w:hAnsi="Lucida Sans"/>
                <w:sz w:val="22"/>
                <w:szCs w:val="22"/>
              </w:rPr>
            </w:pPr>
            <w:r w:rsidRPr="00B33B90">
              <w:rPr>
                <w:rFonts w:ascii="Lucida Sans" w:hAnsi="Lucida Sans"/>
                <w:sz w:val="22"/>
                <w:szCs w:val="22"/>
              </w:rPr>
              <w:t>Read Aloud</w:t>
            </w:r>
            <w:r w:rsidR="00276705">
              <w:rPr>
                <w:rFonts w:ascii="Lucida Sans" w:hAnsi="Lucida Sans"/>
                <w:sz w:val="22"/>
                <w:szCs w:val="22"/>
              </w:rPr>
              <w:t>:</w:t>
            </w:r>
          </w:p>
          <w:p w14:paraId="014EA7EF" w14:textId="5F2B9AA6" w:rsidR="00276705" w:rsidRDefault="00276705" w:rsidP="000D6B45">
            <w:pPr>
              <w:rPr>
                <w:rFonts w:ascii="Lucida Sans" w:hAnsi="Lucida Sans"/>
                <w:sz w:val="22"/>
                <w:szCs w:val="22"/>
              </w:rPr>
            </w:pPr>
            <w:r>
              <w:rPr>
                <w:rFonts w:ascii="Lucida Sans" w:hAnsi="Lucida Sans"/>
                <w:sz w:val="22"/>
                <w:szCs w:val="22"/>
              </w:rPr>
              <w:t>The Wizard of Oz</w:t>
            </w:r>
          </w:p>
          <w:p w14:paraId="26D8AEEB" w14:textId="77777777" w:rsidR="00276705" w:rsidRPr="00B33B90" w:rsidRDefault="00276705" w:rsidP="000D6B45">
            <w:pPr>
              <w:rPr>
                <w:rFonts w:ascii="Lucida Sans" w:hAnsi="Lucida Sans"/>
                <w:sz w:val="22"/>
                <w:szCs w:val="22"/>
              </w:rPr>
            </w:pPr>
          </w:p>
          <w:p w14:paraId="30616241" w14:textId="48407A5E" w:rsidR="00971AD0" w:rsidRPr="00276705" w:rsidRDefault="00A664D4" w:rsidP="00C74AE3">
            <w:pPr>
              <w:rPr>
                <w:rFonts w:ascii="Lucida Sans" w:hAnsi="Lucida Sans"/>
                <w:sz w:val="20"/>
                <w:szCs w:val="20"/>
              </w:rPr>
            </w:pPr>
            <w:hyperlink r:id="rId8" w:history="1">
              <w:r w:rsidR="00276705" w:rsidRPr="00276705">
                <w:rPr>
                  <w:rStyle w:val="Hyperlink"/>
                  <w:rFonts w:ascii="Lucida Sans" w:hAnsi="Lucida Sans"/>
                  <w:sz w:val="20"/>
                  <w:szCs w:val="20"/>
                </w:rPr>
                <w:t>http://achievethecore.org/page/3036/the-wizard-of-oz</w:t>
              </w:r>
            </w:hyperlink>
            <w:r w:rsidR="00276705" w:rsidRPr="00276705">
              <w:rPr>
                <w:rFonts w:ascii="Lucida Sans" w:hAnsi="Lucida Sans"/>
                <w:sz w:val="20"/>
                <w:szCs w:val="20"/>
              </w:rPr>
              <w:t xml:space="preserve"> </w:t>
            </w:r>
          </w:p>
        </w:tc>
        <w:tc>
          <w:tcPr>
            <w:tcW w:w="9990" w:type="dxa"/>
            <w:shd w:val="clear" w:color="auto" w:fill="F2F2F2" w:themeFill="background1" w:themeFillShade="F2"/>
          </w:tcPr>
          <w:p w14:paraId="23408567" w14:textId="77777777" w:rsidR="00A11FD5" w:rsidRPr="00276705" w:rsidRDefault="00727AC2" w:rsidP="00727AC2">
            <w:pPr>
              <w:contextualSpacing/>
              <w:rPr>
                <w:rFonts w:ascii="Lucida Sans" w:hAnsi="Lucida Sans"/>
                <w:b/>
                <w:sz w:val="22"/>
                <w:szCs w:val="22"/>
              </w:rPr>
            </w:pPr>
            <w:r w:rsidRPr="00276705">
              <w:rPr>
                <w:rFonts w:ascii="Lucida Sans" w:hAnsi="Lucida Sans"/>
                <w:b/>
                <w:sz w:val="22"/>
                <w:szCs w:val="22"/>
              </w:rPr>
              <w:t>Synopsis of Text:</w:t>
            </w:r>
          </w:p>
          <w:p w14:paraId="03FEDC7D" w14:textId="77777777" w:rsidR="00C250E8" w:rsidRDefault="00BF499B" w:rsidP="000C516C">
            <w:pPr>
              <w:contextualSpacing/>
              <w:rPr>
                <w:rFonts w:ascii="Lucida Sans" w:hAnsi="Lucida Sans"/>
                <w:sz w:val="20"/>
                <w:szCs w:val="20"/>
              </w:rPr>
            </w:pPr>
            <w:r w:rsidRPr="00276705">
              <w:rPr>
                <w:rFonts w:ascii="Lucida Sans" w:hAnsi="Lucida Sans"/>
                <w:sz w:val="20"/>
                <w:szCs w:val="20"/>
              </w:rPr>
              <w:t>A little girl, Dorothy, and her dog, Toto, are carried to a magical place called the Land of Oz by a cyclone. On her quest to find her way back home to Kansas, Dorothy befriends a Scarecrow, Cowardly Lion, and a T</w:t>
            </w:r>
            <w:r w:rsidR="006A72CF">
              <w:rPr>
                <w:rFonts w:ascii="Lucida Sans" w:hAnsi="Lucida Sans"/>
                <w:sz w:val="20"/>
                <w:szCs w:val="20"/>
              </w:rPr>
              <w:t>in Woodsman. They each join her</w:t>
            </w:r>
            <w:r w:rsidRPr="00276705">
              <w:rPr>
                <w:rFonts w:ascii="Lucida Sans" w:hAnsi="Lucida Sans"/>
                <w:sz w:val="20"/>
                <w:szCs w:val="20"/>
              </w:rPr>
              <w:t xml:space="preserve"> in order to visit the Wizard of Oz, who is said to have magical powers to grant any wish. The Scarecrow wants a brain. The Lion wants courage, and the Tin Man wants a heart. Once they find the Wizard, he sends them on a very dangerous assignment before he will grant their wishes. They encounter many perils before completing their task of destroying the one remaining wicked witch in Oz. Once they destroy the witch and return to the wizard, they find he is an imposter, but he still helps them achieve their goals. He has to send Dorothy and Toto to a true witch to help her get home, so more adventures ensue before they return to Kansas. The story ends where it began: on a farm in Kansas, where Dorothy’s Aunt </w:t>
            </w:r>
            <w:proofErr w:type="spellStart"/>
            <w:r w:rsidRPr="00276705">
              <w:rPr>
                <w:rFonts w:ascii="Lucida Sans" w:hAnsi="Lucida Sans"/>
                <w:sz w:val="20"/>
                <w:szCs w:val="20"/>
              </w:rPr>
              <w:t>Em</w:t>
            </w:r>
            <w:proofErr w:type="spellEnd"/>
            <w:r w:rsidRPr="00276705">
              <w:rPr>
                <w:rFonts w:ascii="Lucida Sans" w:hAnsi="Lucida Sans"/>
                <w:sz w:val="20"/>
                <w:szCs w:val="20"/>
              </w:rPr>
              <w:t xml:space="preserve"> lovingly greets her niece when she returns.</w:t>
            </w:r>
          </w:p>
          <w:p w14:paraId="267DFBF1" w14:textId="42B3BA4C" w:rsidR="00F7185C" w:rsidRPr="006A7DFD" w:rsidRDefault="00F7185C" w:rsidP="000C516C">
            <w:pPr>
              <w:contextualSpacing/>
              <w:rPr>
                <w:rFonts w:ascii="Lucida Sans" w:hAnsi="Lucida Sans"/>
                <w:sz w:val="20"/>
                <w:szCs w:val="20"/>
              </w:rPr>
            </w:pPr>
          </w:p>
        </w:tc>
      </w:tr>
      <w:tr w:rsidR="003024BA" w:rsidRPr="00B33B90" w14:paraId="61E678C1" w14:textId="77777777" w:rsidTr="00276705">
        <w:trPr>
          <w:trHeight w:val="1007"/>
        </w:trPr>
        <w:tc>
          <w:tcPr>
            <w:tcW w:w="4320" w:type="dxa"/>
            <w:tcBorders>
              <w:top w:val="single" w:sz="4" w:space="0" w:color="auto"/>
              <w:bottom w:val="single" w:sz="4" w:space="0" w:color="auto"/>
            </w:tcBorders>
          </w:tcPr>
          <w:p w14:paraId="77A240EE" w14:textId="5C59D35F" w:rsidR="00DB76D4" w:rsidRDefault="00727AC2" w:rsidP="00DB76D4">
            <w:pPr>
              <w:rPr>
                <w:rFonts w:ascii="Lucida Sans" w:hAnsi="Lucida Sans"/>
                <w:sz w:val="22"/>
                <w:szCs w:val="22"/>
              </w:rPr>
            </w:pPr>
            <w:r w:rsidRPr="00B33B90">
              <w:rPr>
                <w:rFonts w:ascii="Lucida Sans" w:hAnsi="Lucida Sans"/>
                <w:sz w:val="22"/>
                <w:szCs w:val="22"/>
              </w:rPr>
              <w:t>Related Text 1:</w:t>
            </w:r>
            <w:r w:rsidR="00CD049F">
              <w:rPr>
                <w:rFonts w:ascii="Lucida Sans" w:hAnsi="Lucida Sans"/>
                <w:sz w:val="22"/>
                <w:szCs w:val="22"/>
              </w:rPr>
              <w:t xml:space="preserve"> </w:t>
            </w:r>
          </w:p>
          <w:p w14:paraId="23EC5519" w14:textId="3B5E2823" w:rsidR="00296279" w:rsidRDefault="00276705" w:rsidP="00DB76D4">
            <w:pPr>
              <w:rPr>
                <w:rFonts w:ascii="Lucida Sans" w:hAnsi="Lucida Sans"/>
                <w:sz w:val="22"/>
                <w:szCs w:val="22"/>
              </w:rPr>
            </w:pPr>
            <w:r>
              <w:rPr>
                <w:rFonts w:ascii="Lucida Sans" w:hAnsi="Lucida Sans"/>
                <w:sz w:val="22"/>
                <w:szCs w:val="22"/>
              </w:rPr>
              <w:t>Tornadoes</w:t>
            </w:r>
          </w:p>
          <w:p w14:paraId="2636986D" w14:textId="77777777" w:rsidR="00276705" w:rsidRPr="00B33B90" w:rsidRDefault="00276705" w:rsidP="00DB76D4">
            <w:pPr>
              <w:rPr>
                <w:rFonts w:ascii="Lucida Sans" w:hAnsi="Lucida Sans"/>
                <w:sz w:val="22"/>
                <w:szCs w:val="22"/>
              </w:rPr>
            </w:pPr>
          </w:p>
          <w:p w14:paraId="058AE996" w14:textId="7EE14A4D" w:rsidR="00727AC2" w:rsidRPr="00276705" w:rsidRDefault="00A664D4" w:rsidP="00F55317">
            <w:pPr>
              <w:rPr>
                <w:rFonts w:ascii="Lucida Sans" w:hAnsi="Lucida Sans"/>
                <w:sz w:val="20"/>
                <w:szCs w:val="20"/>
              </w:rPr>
            </w:pPr>
            <w:hyperlink r:id="rId9" w:history="1">
              <w:r w:rsidR="00296279" w:rsidRPr="00276705">
                <w:rPr>
                  <w:rStyle w:val="Hyperlink"/>
                  <w:rFonts w:ascii="Lucida Sans" w:hAnsi="Lucida Sans"/>
                  <w:sz w:val="20"/>
                  <w:szCs w:val="20"/>
                </w:rPr>
                <w:t>http://easyscienceforkids.com/all-about-tornadoes/</w:t>
              </w:r>
            </w:hyperlink>
          </w:p>
          <w:p w14:paraId="0534F223" w14:textId="2F951672" w:rsidR="00296279" w:rsidRPr="00B33B90" w:rsidRDefault="00296279" w:rsidP="00F55317">
            <w:pPr>
              <w:rPr>
                <w:rFonts w:ascii="Lucida Sans" w:hAnsi="Lucida Sans"/>
                <w:sz w:val="22"/>
                <w:szCs w:val="22"/>
              </w:rPr>
            </w:pPr>
          </w:p>
        </w:tc>
        <w:tc>
          <w:tcPr>
            <w:tcW w:w="9990" w:type="dxa"/>
          </w:tcPr>
          <w:p w14:paraId="1137B0BD" w14:textId="02A021B8" w:rsidR="00B46EB7" w:rsidRPr="00276705" w:rsidRDefault="00727AC2" w:rsidP="00727AC2">
            <w:pPr>
              <w:contextualSpacing/>
              <w:rPr>
                <w:rFonts w:ascii="Lucida Sans" w:hAnsi="Lucida Sans"/>
                <w:b/>
                <w:sz w:val="22"/>
                <w:szCs w:val="22"/>
              </w:rPr>
            </w:pPr>
            <w:r w:rsidRPr="00276705">
              <w:rPr>
                <w:rFonts w:ascii="Lucida Sans" w:hAnsi="Lucida Sans"/>
                <w:b/>
                <w:sz w:val="22"/>
                <w:szCs w:val="22"/>
              </w:rPr>
              <w:t>Synopsis, highlighting related learning</w:t>
            </w:r>
            <w:r w:rsidR="00B46EB7" w:rsidRPr="00276705">
              <w:rPr>
                <w:rFonts w:ascii="Lucida Sans" w:hAnsi="Lucida Sans"/>
                <w:b/>
                <w:sz w:val="22"/>
                <w:szCs w:val="22"/>
              </w:rPr>
              <w:t>:</w:t>
            </w:r>
          </w:p>
          <w:p w14:paraId="6057CBB2" w14:textId="1D11F5D1" w:rsidR="004508AC" w:rsidRPr="00276705" w:rsidRDefault="009307E6" w:rsidP="000D6B45">
            <w:pPr>
              <w:contextualSpacing/>
              <w:rPr>
                <w:rFonts w:ascii="Lucida Sans" w:hAnsi="Lucida Sans"/>
                <w:sz w:val="20"/>
                <w:szCs w:val="20"/>
              </w:rPr>
            </w:pPr>
            <w:r w:rsidRPr="00276705">
              <w:rPr>
                <w:rFonts w:ascii="Lucida Sans" w:hAnsi="Lucida Sans"/>
                <w:sz w:val="20"/>
                <w:szCs w:val="20"/>
              </w:rPr>
              <w:t>This text provides students with some basic understanding of what a torn</w:t>
            </w:r>
            <w:r w:rsidR="00DA714C" w:rsidRPr="00276705">
              <w:rPr>
                <w:rFonts w:ascii="Lucida Sans" w:hAnsi="Lucida Sans"/>
                <w:sz w:val="20"/>
                <w:szCs w:val="20"/>
              </w:rPr>
              <w:t>ado is and when and where it is likely to occur.</w:t>
            </w:r>
            <w:r w:rsidR="007C5776" w:rsidRPr="00276705">
              <w:rPr>
                <w:rFonts w:ascii="Lucida Sans" w:hAnsi="Lucida Sans"/>
                <w:sz w:val="20"/>
                <w:szCs w:val="20"/>
              </w:rPr>
              <w:t xml:space="preserve"> </w:t>
            </w:r>
          </w:p>
          <w:p w14:paraId="3A17427B" w14:textId="77777777" w:rsidR="006B5BE1" w:rsidRPr="00276705" w:rsidRDefault="006B5BE1" w:rsidP="000D6B45">
            <w:pPr>
              <w:contextualSpacing/>
              <w:rPr>
                <w:rFonts w:ascii="Lucida Sans" w:hAnsi="Lucida Sans"/>
                <w:sz w:val="20"/>
                <w:szCs w:val="20"/>
              </w:rPr>
            </w:pPr>
          </w:p>
          <w:p w14:paraId="267B43D8" w14:textId="19AAE7E3" w:rsidR="006916AC" w:rsidRPr="006A7DFD" w:rsidRDefault="008B6CAC" w:rsidP="00A23B00">
            <w:pPr>
              <w:contextualSpacing/>
              <w:rPr>
                <w:rFonts w:ascii="Lucida Sans" w:hAnsi="Lucida Sans"/>
                <w:i/>
                <w:sz w:val="20"/>
                <w:szCs w:val="20"/>
              </w:rPr>
            </w:pPr>
            <w:r w:rsidRPr="00276705">
              <w:rPr>
                <w:rFonts w:ascii="Lucida Sans" w:hAnsi="Lucida Sans"/>
                <w:i/>
                <w:sz w:val="20"/>
                <w:szCs w:val="20"/>
              </w:rPr>
              <w:t xml:space="preserve">Note: Be sensitive to students who live in </w:t>
            </w:r>
            <w:r w:rsidR="00A23B00" w:rsidRPr="00276705">
              <w:rPr>
                <w:rFonts w:ascii="Lucida Sans" w:hAnsi="Lucida Sans"/>
                <w:i/>
                <w:sz w:val="20"/>
                <w:szCs w:val="20"/>
              </w:rPr>
              <w:t>tornado</w:t>
            </w:r>
            <w:r w:rsidR="006A72CF">
              <w:rPr>
                <w:rFonts w:ascii="Lucida Sans" w:hAnsi="Lucida Sans"/>
                <w:i/>
                <w:sz w:val="20"/>
                <w:szCs w:val="20"/>
              </w:rPr>
              <w:t>-</w:t>
            </w:r>
            <w:r w:rsidRPr="00276705">
              <w:rPr>
                <w:rFonts w:ascii="Lucida Sans" w:hAnsi="Lucida Sans"/>
                <w:i/>
                <w:sz w:val="20"/>
                <w:szCs w:val="20"/>
              </w:rPr>
              <w:t>prone areas or wh</w:t>
            </w:r>
            <w:r w:rsidR="00A23B00" w:rsidRPr="00276705">
              <w:rPr>
                <w:rFonts w:ascii="Lucida Sans" w:hAnsi="Lucida Sans"/>
                <w:i/>
                <w:sz w:val="20"/>
                <w:szCs w:val="20"/>
              </w:rPr>
              <w:t>o have lived through a tornado</w:t>
            </w:r>
            <w:r w:rsidRPr="00276705">
              <w:rPr>
                <w:rFonts w:ascii="Lucida Sans" w:hAnsi="Lucida Sans"/>
                <w:i/>
                <w:sz w:val="20"/>
                <w:szCs w:val="20"/>
              </w:rPr>
              <w:t xml:space="preserve">. </w:t>
            </w:r>
            <w:r w:rsidR="00CF605F" w:rsidRPr="00276705">
              <w:rPr>
                <w:rFonts w:ascii="Lucida Sans" w:hAnsi="Lucida Sans"/>
                <w:i/>
                <w:sz w:val="20"/>
                <w:szCs w:val="20"/>
              </w:rPr>
              <w:t xml:space="preserve">Focus on the ways people stay safe during a tornado and less on the destruction they cause. </w:t>
            </w:r>
          </w:p>
        </w:tc>
      </w:tr>
      <w:tr w:rsidR="00727AC2" w:rsidRPr="00B33B90" w14:paraId="177ACD21" w14:textId="77777777" w:rsidTr="00276705">
        <w:trPr>
          <w:trHeight w:val="1007"/>
        </w:trPr>
        <w:tc>
          <w:tcPr>
            <w:tcW w:w="4320" w:type="dxa"/>
            <w:tcBorders>
              <w:top w:val="single" w:sz="4" w:space="0" w:color="auto"/>
              <w:bottom w:val="single" w:sz="4" w:space="0" w:color="auto"/>
            </w:tcBorders>
          </w:tcPr>
          <w:p w14:paraId="5CC8B50E" w14:textId="295E2AB2" w:rsidR="00727AC2" w:rsidRDefault="00727AC2" w:rsidP="00727AC2">
            <w:pPr>
              <w:rPr>
                <w:rFonts w:ascii="Lucida Sans" w:hAnsi="Lucida Sans"/>
                <w:sz w:val="22"/>
                <w:szCs w:val="22"/>
              </w:rPr>
            </w:pPr>
            <w:r w:rsidRPr="00B33B90">
              <w:rPr>
                <w:rFonts w:ascii="Lucida Sans" w:hAnsi="Lucida Sans"/>
                <w:sz w:val="22"/>
                <w:szCs w:val="22"/>
              </w:rPr>
              <w:t>Related Text 2:</w:t>
            </w:r>
          </w:p>
          <w:p w14:paraId="4A01E01E" w14:textId="51028551" w:rsidR="009D5D48" w:rsidRPr="00B33B90" w:rsidRDefault="00276705" w:rsidP="00727AC2">
            <w:pPr>
              <w:rPr>
                <w:rFonts w:ascii="Lucida Sans" w:hAnsi="Lucida Sans"/>
                <w:sz w:val="22"/>
                <w:szCs w:val="22"/>
              </w:rPr>
            </w:pPr>
            <w:r>
              <w:rPr>
                <w:rFonts w:ascii="Lucida Sans" w:hAnsi="Lucida Sans"/>
                <w:sz w:val="22"/>
                <w:szCs w:val="22"/>
              </w:rPr>
              <w:t>Spinning Storms</w:t>
            </w:r>
          </w:p>
          <w:p w14:paraId="68C16557" w14:textId="77777777" w:rsidR="00276705" w:rsidRDefault="00276705" w:rsidP="00727AC2">
            <w:pPr>
              <w:rPr>
                <w:sz w:val="20"/>
                <w:szCs w:val="20"/>
              </w:rPr>
            </w:pPr>
          </w:p>
          <w:p w14:paraId="708ED1FE" w14:textId="6DE01E93" w:rsidR="00727AC2" w:rsidRPr="00276705" w:rsidRDefault="00A664D4" w:rsidP="00727AC2">
            <w:pPr>
              <w:rPr>
                <w:rFonts w:ascii="Lucida Sans" w:hAnsi="Lucida Sans"/>
                <w:sz w:val="20"/>
                <w:szCs w:val="20"/>
              </w:rPr>
            </w:pPr>
            <w:hyperlink r:id="rId10" w:anchor="!articleTab:content/" w:history="1">
              <w:r w:rsidR="009D5D48" w:rsidRPr="00276705">
                <w:rPr>
                  <w:rStyle w:val="Hyperlink"/>
                  <w:rFonts w:ascii="Lucida Sans" w:hAnsi="Lucida Sans"/>
                  <w:sz w:val="20"/>
                  <w:szCs w:val="20"/>
                </w:rPr>
                <w:t>https://www.readworks.org/article/Spinning-Storms/d720cb48-ffac-4e95-917c-bb06dd1290a6#!articleTab:content/</w:t>
              </w:r>
            </w:hyperlink>
          </w:p>
          <w:p w14:paraId="4F5D2D72" w14:textId="1201F7DF" w:rsidR="009D5D48" w:rsidRPr="00B33B90" w:rsidRDefault="009D5D48" w:rsidP="00727AC2">
            <w:pPr>
              <w:rPr>
                <w:rFonts w:ascii="Lucida Sans" w:hAnsi="Lucida Sans"/>
                <w:sz w:val="22"/>
                <w:szCs w:val="22"/>
              </w:rPr>
            </w:pPr>
          </w:p>
        </w:tc>
        <w:tc>
          <w:tcPr>
            <w:tcW w:w="9990" w:type="dxa"/>
          </w:tcPr>
          <w:p w14:paraId="12D9AF66" w14:textId="5F0BD924" w:rsidR="00727AC2" w:rsidRPr="00276705" w:rsidRDefault="00727AC2" w:rsidP="00727AC2">
            <w:pPr>
              <w:contextualSpacing/>
              <w:rPr>
                <w:rFonts w:ascii="Lucida Sans" w:hAnsi="Lucida Sans"/>
                <w:b/>
                <w:sz w:val="22"/>
                <w:szCs w:val="22"/>
              </w:rPr>
            </w:pPr>
            <w:r w:rsidRPr="00276705">
              <w:rPr>
                <w:rFonts w:ascii="Lucida Sans" w:hAnsi="Lucida Sans"/>
                <w:b/>
                <w:sz w:val="22"/>
                <w:szCs w:val="22"/>
              </w:rPr>
              <w:t>Synopsis, highlighting related learning</w:t>
            </w:r>
            <w:r w:rsidR="00276705" w:rsidRPr="00276705">
              <w:rPr>
                <w:rFonts w:ascii="Lucida Sans" w:hAnsi="Lucida Sans"/>
                <w:b/>
                <w:sz w:val="22"/>
                <w:szCs w:val="22"/>
              </w:rPr>
              <w:t>:</w:t>
            </w:r>
          </w:p>
          <w:p w14:paraId="362093C9" w14:textId="7C1DDA3D" w:rsidR="00DA714C" w:rsidRPr="00276705" w:rsidRDefault="00DA714C" w:rsidP="00727AC2">
            <w:pPr>
              <w:contextualSpacing/>
              <w:rPr>
                <w:rFonts w:ascii="Lucida Sans" w:hAnsi="Lucida Sans"/>
                <w:sz w:val="20"/>
                <w:szCs w:val="20"/>
              </w:rPr>
            </w:pPr>
            <w:r w:rsidRPr="00276705">
              <w:rPr>
                <w:rFonts w:ascii="Lucida Sans" w:hAnsi="Lucida Sans"/>
                <w:sz w:val="20"/>
                <w:szCs w:val="20"/>
              </w:rPr>
              <w:t xml:space="preserve">This text </w:t>
            </w:r>
            <w:r w:rsidR="00FA6D86" w:rsidRPr="00276705">
              <w:rPr>
                <w:rFonts w:ascii="Lucida Sans" w:hAnsi="Lucida Sans"/>
                <w:sz w:val="20"/>
                <w:szCs w:val="20"/>
              </w:rPr>
              <w:t>opens wit</w:t>
            </w:r>
            <w:r w:rsidR="00194C2F" w:rsidRPr="00276705">
              <w:rPr>
                <w:rFonts w:ascii="Lucida Sans" w:hAnsi="Lucida Sans"/>
                <w:sz w:val="20"/>
                <w:szCs w:val="20"/>
              </w:rPr>
              <w:t xml:space="preserve">h an anecdote about Greensburg, </w:t>
            </w:r>
            <w:r w:rsidR="00FA6D86" w:rsidRPr="00276705">
              <w:rPr>
                <w:rFonts w:ascii="Lucida Sans" w:hAnsi="Lucida Sans"/>
                <w:sz w:val="20"/>
                <w:szCs w:val="20"/>
              </w:rPr>
              <w:t>Kansas</w:t>
            </w:r>
            <w:r w:rsidR="00194C2F" w:rsidRPr="00276705">
              <w:rPr>
                <w:rFonts w:ascii="Lucida Sans" w:hAnsi="Lucida Sans"/>
                <w:sz w:val="20"/>
                <w:szCs w:val="20"/>
              </w:rPr>
              <w:t xml:space="preserve">, a town </w:t>
            </w:r>
            <w:r w:rsidR="000313BB" w:rsidRPr="00276705">
              <w:rPr>
                <w:rFonts w:ascii="Lucida Sans" w:hAnsi="Lucida Sans"/>
                <w:sz w:val="20"/>
                <w:szCs w:val="20"/>
              </w:rPr>
              <w:t xml:space="preserve">destroyed by a tornado. Then the text </w:t>
            </w:r>
            <w:r w:rsidRPr="00276705">
              <w:rPr>
                <w:rFonts w:ascii="Lucida Sans" w:hAnsi="Lucida Sans"/>
                <w:sz w:val="20"/>
                <w:szCs w:val="20"/>
              </w:rPr>
              <w:t xml:space="preserve">elaborates </w:t>
            </w:r>
            <w:r w:rsidR="00FA6D86" w:rsidRPr="00276705">
              <w:rPr>
                <w:rFonts w:ascii="Lucida Sans" w:hAnsi="Lucida Sans"/>
                <w:sz w:val="20"/>
                <w:szCs w:val="20"/>
              </w:rPr>
              <w:t>on the s</w:t>
            </w:r>
            <w:r w:rsidR="00AA4F45" w:rsidRPr="00276705">
              <w:rPr>
                <w:rFonts w:ascii="Lucida Sans" w:hAnsi="Lucida Sans"/>
                <w:sz w:val="20"/>
                <w:szCs w:val="20"/>
              </w:rPr>
              <w:t>cience behind tornados.</w:t>
            </w:r>
            <w:r w:rsidRPr="00276705">
              <w:rPr>
                <w:rFonts w:ascii="Lucida Sans" w:hAnsi="Lucida Sans"/>
                <w:sz w:val="20"/>
                <w:szCs w:val="20"/>
              </w:rPr>
              <w:t xml:space="preserve"> It </w:t>
            </w:r>
            <w:r w:rsidR="006916AC" w:rsidRPr="00276705">
              <w:rPr>
                <w:rFonts w:ascii="Lucida Sans" w:hAnsi="Lucida Sans"/>
                <w:sz w:val="20"/>
                <w:szCs w:val="20"/>
              </w:rPr>
              <w:t>introduces the concept o</w:t>
            </w:r>
            <w:r w:rsidR="000313BB" w:rsidRPr="00276705">
              <w:rPr>
                <w:rFonts w:ascii="Lucida Sans" w:hAnsi="Lucida Sans"/>
                <w:sz w:val="20"/>
                <w:szCs w:val="20"/>
              </w:rPr>
              <w:t>f</w:t>
            </w:r>
            <w:r w:rsidR="006916AC" w:rsidRPr="00276705">
              <w:rPr>
                <w:rFonts w:ascii="Lucida Sans" w:hAnsi="Lucida Sans"/>
                <w:sz w:val="20"/>
                <w:szCs w:val="20"/>
              </w:rPr>
              <w:t xml:space="preserve"> “Tornado Alley” (a part of the US</w:t>
            </w:r>
            <w:r w:rsidR="00A03A99" w:rsidRPr="00276705">
              <w:rPr>
                <w:rFonts w:ascii="Lucida Sans" w:hAnsi="Lucida Sans"/>
                <w:sz w:val="20"/>
                <w:szCs w:val="20"/>
              </w:rPr>
              <w:t xml:space="preserve"> that includes Kansas) and </w:t>
            </w:r>
            <w:r w:rsidRPr="00276705">
              <w:rPr>
                <w:rFonts w:ascii="Lucida Sans" w:hAnsi="Lucida Sans"/>
                <w:sz w:val="20"/>
                <w:szCs w:val="20"/>
              </w:rPr>
              <w:t xml:space="preserve">explains how </w:t>
            </w:r>
            <w:r w:rsidR="00BF30DF" w:rsidRPr="00276705">
              <w:rPr>
                <w:rFonts w:ascii="Lucida Sans" w:hAnsi="Lucida Sans"/>
                <w:sz w:val="20"/>
                <w:szCs w:val="20"/>
              </w:rPr>
              <w:t>meteorologists</w:t>
            </w:r>
            <w:r w:rsidRPr="00276705">
              <w:rPr>
                <w:rFonts w:ascii="Lucida Sans" w:hAnsi="Lucida Sans"/>
                <w:sz w:val="20"/>
                <w:szCs w:val="20"/>
              </w:rPr>
              <w:t xml:space="preserve"> track storms and warn people to get to safety. </w:t>
            </w:r>
          </w:p>
          <w:p w14:paraId="56B42920" w14:textId="77777777" w:rsidR="00D62698" w:rsidRPr="00276705" w:rsidRDefault="00D62698" w:rsidP="00727AC2">
            <w:pPr>
              <w:contextualSpacing/>
              <w:rPr>
                <w:rFonts w:ascii="Lucida Sans" w:hAnsi="Lucida Sans"/>
                <w:sz w:val="20"/>
                <w:szCs w:val="20"/>
              </w:rPr>
            </w:pPr>
          </w:p>
          <w:p w14:paraId="44A560AE" w14:textId="35D1ECC3" w:rsidR="006A72CF" w:rsidRPr="006A7DFD" w:rsidRDefault="00D62698" w:rsidP="00727AC2">
            <w:pPr>
              <w:contextualSpacing/>
              <w:rPr>
                <w:rFonts w:ascii="Lucida Sans" w:hAnsi="Lucida Sans"/>
                <w:i/>
                <w:sz w:val="20"/>
                <w:szCs w:val="20"/>
              </w:rPr>
            </w:pPr>
            <w:r w:rsidRPr="00276705">
              <w:rPr>
                <w:rFonts w:ascii="Lucida Sans" w:hAnsi="Lucida Sans"/>
                <w:i/>
                <w:sz w:val="20"/>
                <w:szCs w:val="20"/>
              </w:rPr>
              <w:t>Note: This article has a “</w:t>
            </w:r>
            <w:proofErr w:type="spellStart"/>
            <w:r w:rsidRPr="00276705">
              <w:rPr>
                <w:rFonts w:ascii="Lucida Sans" w:hAnsi="Lucida Sans"/>
                <w:i/>
                <w:sz w:val="20"/>
                <w:szCs w:val="20"/>
              </w:rPr>
              <w:t>StepReads</w:t>
            </w:r>
            <w:proofErr w:type="spellEnd"/>
            <w:r w:rsidRPr="00276705">
              <w:rPr>
                <w:rFonts w:ascii="Lucida Sans" w:hAnsi="Lucida Sans"/>
                <w:i/>
                <w:sz w:val="20"/>
                <w:szCs w:val="20"/>
              </w:rPr>
              <w:t>”</w:t>
            </w:r>
            <w:r w:rsidR="005C26D6" w:rsidRPr="00276705">
              <w:rPr>
                <w:rFonts w:ascii="Lucida Sans" w:hAnsi="Lucida Sans"/>
                <w:i/>
                <w:sz w:val="20"/>
                <w:szCs w:val="20"/>
              </w:rPr>
              <w:t xml:space="preserve"> feature that </w:t>
            </w:r>
            <w:r w:rsidR="006A7DFD">
              <w:rPr>
                <w:rFonts w:ascii="Lucida Sans" w:hAnsi="Lucida Sans"/>
                <w:i/>
                <w:sz w:val="20"/>
                <w:szCs w:val="20"/>
              </w:rPr>
              <w:t xml:space="preserve">allows </w:t>
            </w:r>
            <w:r w:rsidRPr="00276705">
              <w:rPr>
                <w:rFonts w:ascii="Lucida Sans" w:hAnsi="Lucida Sans"/>
                <w:i/>
                <w:sz w:val="20"/>
                <w:szCs w:val="20"/>
              </w:rPr>
              <w:t xml:space="preserve">to lower the </w:t>
            </w:r>
            <w:r w:rsidR="006A72CF" w:rsidRPr="00276705">
              <w:rPr>
                <w:rFonts w:ascii="Lucida Sans" w:hAnsi="Lucida Sans"/>
                <w:i/>
                <w:sz w:val="20"/>
                <w:szCs w:val="20"/>
              </w:rPr>
              <w:t>Lexile</w:t>
            </w:r>
            <w:r w:rsidRPr="00276705">
              <w:rPr>
                <w:rFonts w:ascii="Lucida Sans" w:hAnsi="Lucida Sans"/>
                <w:i/>
                <w:sz w:val="20"/>
                <w:szCs w:val="20"/>
              </w:rPr>
              <w:t xml:space="preserve"> level from 780L to 660L.</w:t>
            </w:r>
          </w:p>
        </w:tc>
      </w:tr>
      <w:tr w:rsidR="00727AC2" w:rsidRPr="00B33B90" w14:paraId="13CB8A7A" w14:textId="77777777" w:rsidTr="00276705">
        <w:trPr>
          <w:trHeight w:val="1007"/>
        </w:trPr>
        <w:tc>
          <w:tcPr>
            <w:tcW w:w="4320" w:type="dxa"/>
            <w:tcBorders>
              <w:top w:val="single" w:sz="4" w:space="0" w:color="auto"/>
            </w:tcBorders>
          </w:tcPr>
          <w:p w14:paraId="7FDB2FE2" w14:textId="4F1516E2" w:rsidR="00727AC2" w:rsidRPr="00B33B90" w:rsidRDefault="00727AC2" w:rsidP="00727AC2">
            <w:pPr>
              <w:rPr>
                <w:rFonts w:ascii="Lucida Sans" w:hAnsi="Lucida Sans"/>
                <w:sz w:val="22"/>
                <w:szCs w:val="22"/>
              </w:rPr>
            </w:pPr>
            <w:r w:rsidRPr="00B33B90">
              <w:rPr>
                <w:rFonts w:ascii="Lucida Sans" w:hAnsi="Lucida Sans"/>
                <w:sz w:val="22"/>
                <w:szCs w:val="22"/>
              </w:rPr>
              <w:lastRenderedPageBreak/>
              <w:t>Related Text 3:</w:t>
            </w:r>
          </w:p>
          <w:p w14:paraId="4936C975" w14:textId="10F56162" w:rsidR="00727AC2" w:rsidRDefault="00276705" w:rsidP="00727AC2">
            <w:pPr>
              <w:rPr>
                <w:rFonts w:ascii="Lucida Sans" w:hAnsi="Lucida Sans"/>
                <w:sz w:val="22"/>
                <w:szCs w:val="22"/>
              </w:rPr>
            </w:pPr>
            <w:r>
              <w:rPr>
                <w:rFonts w:ascii="Lucida Sans" w:hAnsi="Lucida Sans"/>
                <w:sz w:val="22"/>
                <w:szCs w:val="22"/>
              </w:rPr>
              <w:t>What is a Tornado?</w:t>
            </w:r>
          </w:p>
          <w:p w14:paraId="30A5ADDE" w14:textId="77777777" w:rsidR="00276705" w:rsidRDefault="00276705" w:rsidP="00727AC2">
            <w:pPr>
              <w:rPr>
                <w:rFonts w:ascii="Lucida Sans" w:hAnsi="Lucida Sans"/>
                <w:sz w:val="22"/>
                <w:szCs w:val="22"/>
              </w:rPr>
            </w:pPr>
          </w:p>
          <w:p w14:paraId="4090152D" w14:textId="182D3C4B" w:rsidR="009D5D48" w:rsidRPr="006A7DFD" w:rsidRDefault="00A664D4" w:rsidP="00DB76D4">
            <w:pPr>
              <w:rPr>
                <w:rFonts w:ascii="Lucida Sans" w:hAnsi="Lucida Sans"/>
                <w:sz w:val="20"/>
                <w:szCs w:val="20"/>
              </w:rPr>
            </w:pPr>
            <w:hyperlink r:id="rId11" w:history="1">
              <w:r w:rsidR="009D5D48" w:rsidRPr="00276705">
                <w:rPr>
                  <w:rStyle w:val="Hyperlink"/>
                  <w:rFonts w:ascii="Lucida Sans" w:hAnsi="Lucida Sans"/>
                  <w:sz w:val="20"/>
                  <w:szCs w:val="20"/>
                </w:rPr>
                <w:t>https://newsela.com/read/govt-NOAA-tornadoes/id/26803</w:t>
              </w:r>
            </w:hyperlink>
          </w:p>
        </w:tc>
        <w:tc>
          <w:tcPr>
            <w:tcW w:w="9990" w:type="dxa"/>
          </w:tcPr>
          <w:p w14:paraId="34FDD92C" w14:textId="1ABF6BDD" w:rsidR="00727AC2" w:rsidRPr="00276705" w:rsidRDefault="00727AC2" w:rsidP="00727AC2">
            <w:pPr>
              <w:contextualSpacing/>
              <w:rPr>
                <w:rFonts w:ascii="Lucida Sans" w:hAnsi="Lucida Sans"/>
                <w:b/>
                <w:sz w:val="22"/>
                <w:szCs w:val="22"/>
              </w:rPr>
            </w:pPr>
            <w:r w:rsidRPr="00276705">
              <w:rPr>
                <w:rFonts w:ascii="Lucida Sans" w:hAnsi="Lucida Sans"/>
                <w:b/>
                <w:sz w:val="22"/>
                <w:szCs w:val="22"/>
              </w:rPr>
              <w:t>Synopsis, highlighting related learning</w:t>
            </w:r>
            <w:r w:rsidR="00B46EB7" w:rsidRPr="00276705">
              <w:rPr>
                <w:rFonts w:ascii="Lucida Sans" w:hAnsi="Lucida Sans"/>
                <w:b/>
                <w:sz w:val="22"/>
                <w:szCs w:val="22"/>
              </w:rPr>
              <w:t>:</w:t>
            </w:r>
          </w:p>
          <w:p w14:paraId="72892E8B" w14:textId="52722550" w:rsidR="00DA714C" w:rsidRPr="00276705" w:rsidRDefault="00DA714C" w:rsidP="009C7BEA">
            <w:pPr>
              <w:contextualSpacing/>
              <w:rPr>
                <w:rFonts w:ascii="Lucida Sans" w:hAnsi="Lucida Sans"/>
                <w:sz w:val="20"/>
                <w:szCs w:val="20"/>
              </w:rPr>
            </w:pPr>
            <w:r w:rsidRPr="00276705">
              <w:rPr>
                <w:rFonts w:ascii="Lucida Sans" w:hAnsi="Lucida Sans"/>
                <w:sz w:val="20"/>
                <w:szCs w:val="20"/>
              </w:rPr>
              <w:t xml:space="preserve">Like the other two texts, this article explains </w:t>
            </w:r>
            <w:r w:rsidR="0013133D" w:rsidRPr="00276705">
              <w:rPr>
                <w:rFonts w:ascii="Lucida Sans" w:hAnsi="Lucida Sans"/>
                <w:sz w:val="20"/>
                <w:szCs w:val="20"/>
              </w:rPr>
              <w:t>the science behind tornados. It contains a map which helps students understand that</w:t>
            </w:r>
            <w:r w:rsidR="002112B9" w:rsidRPr="00276705">
              <w:rPr>
                <w:rFonts w:ascii="Lucida Sans" w:hAnsi="Lucida Sans"/>
                <w:sz w:val="20"/>
                <w:szCs w:val="20"/>
              </w:rPr>
              <w:t xml:space="preserve"> cold air, moist warm air, and warm dry air</w:t>
            </w:r>
            <w:r w:rsidR="00BA20C7" w:rsidRPr="00276705">
              <w:rPr>
                <w:rFonts w:ascii="Lucida Sans" w:hAnsi="Lucida Sans"/>
                <w:sz w:val="20"/>
                <w:szCs w:val="20"/>
              </w:rPr>
              <w:t xml:space="preserve"> begin to swirl to create tornadoes</w:t>
            </w:r>
            <w:r w:rsidR="0013133D" w:rsidRPr="00276705">
              <w:rPr>
                <w:rFonts w:ascii="Lucida Sans" w:hAnsi="Lucida Sans"/>
                <w:sz w:val="20"/>
                <w:szCs w:val="20"/>
              </w:rPr>
              <w:t>. It also introduces the conc</w:t>
            </w:r>
            <w:r w:rsidR="009C7BEA" w:rsidRPr="00276705">
              <w:rPr>
                <w:rFonts w:ascii="Lucida Sans" w:hAnsi="Lucida Sans"/>
                <w:sz w:val="20"/>
                <w:szCs w:val="20"/>
              </w:rPr>
              <w:t xml:space="preserve">ept of supercell </w:t>
            </w:r>
            <w:r w:rsidR="00DD3DF3" w:rsidRPr="00276705">
              <w:rPr>
                <w:rFonts w:ascii="Lucida Sans" w:hAnsi="Lucida Sans"/>
                <w:sz w:val="20"/>
                <w:szCs w:val="20"/>
              </w:rPr>
              <w:t>and</w:t>
            </w:r>
            <w:r w:rsidR="009C7BEA" w:rsidRPr="00276705">
              <w:rPr>
                <w:rFonts w:ascii="Lucida Sans" w:hAnsi="Lucida Sans"/>
                <w:sz w:val="20"/>
                <w:szCs w:val="20"/>
              </w:rPr>
              <w:t xml:space="preserve"> non-supercell</w:t>
            </w:r>
            <w:r w:rsidR="00DD3DF3" w:rsidRPr="00276705">
              <w:rPr>
                <w:rFonts w:ascii="Lucida Sans" w:hAnsi="Lucida Sans"/>
                <w:sz w:val="20"/>
                <w:szCs w:val="20"/>
              </w:rPr>
              <w:t xml:space="preserve"> </w:t>
            </w:r>
            <w:r w:rsidR="009C7BEA" w:rsidRPr="00276705">
              <w:rPr>
                <w:rFonts w:ascii="Lucida Sans" w:hAnsi="Lucida Sans"/>
                <w:sz w:val="20"/>
                <w:szCs w:val="20"/>
              </w:rPr>
              <w:t xml:space="preserve">tornadoes. </w:t>
            </w:r>
            <w:r w:rsidR="00FD4C5E" w:rsidRPr="00276705">
              <w:rPr>
                <w:rFonts w:ascii="Lucida Sans" w:hAnsi="Lucida Sans"/>
                <w:sz w:val="20"/>
                <w:szCs w:val="20"/>
              </w:rPr>
              <w:t xml:space="preserve"> </w:t>
            </w:r>
          </w:p>
        </w:tc>
      </w:tr>
    </w:tbl>
    <w:p w14:paraId="64961C75" w14:textId="77777777" w:rsidR="00276705" w:rsidRPr="00B33B90" w:rsidRDefault="00276705" w:rsidP="00276705">
      <w:pPr>
        <w:spacing w:after="0"/>
        <w:contextualSpacing/>
        <w:rPr>
          <w:rFonts w:ascii="Lucida Sans" w:hAnsi="Lucida Sans"/>
        </w:rPr>
      </w:pPr>
    </w:p>
    <w:tbl>
      <w:tblPr>
        <w:tblStyle w:val="TableGrid"/>
        <w:tblW w:w="14310" w:type="dxa"/>
        <w:tblInd w:w="198" w:type="dxa"/>
        <w:tblLayout w:type="fixed"/>
        <w:tblLook w:val="04A0" w:firstRow="1" w:lastRow="0" w:firstColumn="1" w:lastColumn="0" w:noHBand="0" w:noVBand="1"/>
      </w:tblPr>
      <w:tblGrid>
        <w:gridCol w:w="4320"/>
        <w:gridCol w:w="9990"/>
      </w:tblGrid>
      <w:tr w:rsidR="00727AC2" w:rsidRPr="00B33B90" w14:paraId="0FEB2597" w14:textId="77777777" w:rsidTr="00276705">
        <w:trPr>
          <w:trHeight w:val="432"/>
        </w:trPr>
        <w:tc>
          <w:tcPr>
            <w:tcW w:w="14310" w:type="dxa"/>
            <w:gridSpan w:val="2"/>
            <w:shd w:val="clear" w:color="auto" w:fill="22A469"/>
            <w:vAlign w:val="center"/>
          </w:tcPr>
          <w:p w14:paraId="2C3532D0" w14:textId="23943E9E" w:rsidR="00727AC2" w:rsidRPr="00B33B90" w:rsidRDefault="00727AC2" w:rsidP="00276705">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276705">
        <w:tc>
          <w:tcPr>
            <w:tcW w:w="4320" w:type="dxa"/>
          </w:tcPr>
          <w:p w14:paraId="2B30C581" w14:textId="11795379" w:rsidR="00145EAA" w:rsidRDefault="00145EAA">
            <w:pPr>
              <w:rPr>
                <w:rFonts w:ascii="Lucida Sans" w:hAnsi="Lucida Sans"/>
                <w:sz w:val="22"/>
                <w:szCs w:val="22"/>
              </w:rPr>
            </w:pPr>
            <w:r>
              <w:rPr>
                <w:rFonts w:ascii="Lucida Sans" w:hAnsi="Lucida Sans"/>
                <w:sz w:val="22"/>
                <w:szCs w:val="22"/>
              </w:rPr>
              <w:t xml:space="preserve">Tornado Safety </w:t>
            </w:r>
            <w:r w:rsidR="00276705">
              <w:rPr>
                <w:rFonts w:ascii="Lucida Sans" w:hAnsi="Lucida Sans"/>
                <w:sz w:val="22"/>
                <w:szCs w:val="22"/>
              </w:rPr>
              <w:t>Action Guide</w:t>
            </w:r>
          </w:p>
          <w:p w14:paraId="5D09CCBC" w14:textId="77777777" w:rsidR="006921A2" w:rsidRDefault="006921A2">
            <w:pPr>
              <w:rPr>
                <w:rFonts w:ascii="Lucida Sans" w:hAnsi="Lucida Sans"/>
                <w:sz w:val="22"/>
                <w:szCs w:val="22"/>
              </w:rPr>
            </w:pPr>
          </w:p>
          <w:p w14:paraId="084385AE" w14:textId="66F7E90B" w:rsidR="000C40D4" w:rsidRPr="00276705" w:rsidRDefault="00A664D4" w:rsidP="003D6D0C">
            <w:pPr>
              <w:rPr>
                <w:rFonts w:ascii="Lucida Sans" w:hAnsi="Lucida Sans"/>
                <w:sz w:val="20"/>
                <w:szCs w:val="20"/>
              </w:rPr>
            </w:pPr>
            <w:hyperlink r:id="rId12" w:history="1">
              <w:r w:rsidR="007A489A" w:rsidRPr="00276705">
                <w:rPr>
                  <w:rStyle w:val="Hyperlink"/>
                  <w:rFonts w:ascii="Lucida Sans" w:hAnsi="Lucida Sans"/>
                  <w:sz w:val="20"/>
                  <w:szCs w:val="20"/>
                </w:rPr>
                <w:t>https://www.ameriprise.com/auto-home-insurance/aah/learning-center/disaster-preparedness/tornado-safety/tornado-safety-action-guide/</w:t>
              </w:r>
            </w:hyperlink>
          </w:p>
        </w:tc>
        <w:tc>
          <w:tcPr>
            <w:tcW w:w="9990" w:type="dxa"/>
          </w:tcPr>
          <w:p w14:paraId="5B6E5716" w14:textId="3C99C0CC" w:rsidR="00727AC2" w:rsidRPr="00276705" w:rsidRDefault="00727AC2">
            <w:pPr>
              <w:rPr>
                <w:rFonts w:ascii="Lucida Sans" w:hAnsi="Lucida Sans"/>
                <w:b/>
                <w:sz w:val="22"/>
                <w:szCs w:val="22"/>
              </w:rPr>
            </w:pPr>
            <w:r w:rsidRPr="00276705">
              <w:rPr>
                <w:rFonts w:ascii="Lucida Sans" w:hAnsi="Lucida Sans"/>
                <w:b/>
                <w:sz w:val="22"/>
                <w:szCs w:val="22"/>
              </w:rPr>
              <w:t>Description/rationale for inclusion</w:t>
            </w:r>
            <w:r w:rsidR="00B46EB7" w:rsidRPr="00276705">
              <w:rPr>
                <w:rFonts w:ascii="Lucida Sans" w:hAnsi="Lucida Sans"/>
                <w:b/>
                <w:sz w:val="22"/>
                <w:szCs w:val="22"/>
              </w:rPr>
              <w:t>:</w:t>
            </w:r>
          </w:p>
          <w:p w14:paraId="38F6D318" w14:textId="50D9C09D" w:rsidR="004142E0" w:rsidRPr="00276705" w:rsidRDefault="00267896" w:rsidP="004142E0">
            <w:pPr>
              <w:rPr>
                <w:rFonts w:ascii="Lucida Sans" w:hAnsi="Lucida Sans"/>
                <w:sz w:val="20"/>
                <w:szCs w:val="20"/>
              </w:rPr>
            </w:pPr>
            <w:r w:rsidRPr="00276705">
              <w:rPr>
                <w:rFonts w:ascii="Lucida Sans" w:hAnsi="Lucida Sans"/>
                <w:sz w:val="20"/>
                <w:szCs w:val="20"/>
              </w:rPr>
              <w:t xml:space="preserve">Students may use this infographic to discuss ways to stay safe during a tornado. </w:t>
            </w:r>
            <w:r w:rsidR="0074391C" w:rsidRPr="00276705">
              <w:rPr>
                <w:rFonts w:ascii="Lucida Sans" w:hAnsi="Lucida Sans"/>
                <w:sz w:val="20"/>
                <w:szCs w:val="20"/>
              </w:rPr>
              <w:t xml:space="preserve">You may choose to read as a whole class or students could jigsaw in smaller groups. </w:t>
            </w:r>
            <w:r w:rsidR="002D7B4D" w:rsidRPr="00276705">
              <w:rPr>
                <w:rFonts w:ascii="Lucida Sans" w:hAnsi="Lucida Sans"/>
                <w:sz w:val="20"/>
                <w:szCs w:val="20"/>
              </w:rPr>
              <w:t>A simpler one (with the acronym</w:t>
            </w:r>
            <w:r w:rsidR="004142E0" w:rsidRPr="00276705">
              <w:rPr>
                <w:rFonts w:ascii="Lucida Sans" w:hAnsi="Lucida Sans"/>
                <w:sz w:val="20"/>
                <w:szCs w:val="20"/>
              </w:rPr>
              <w:t xml:space="preserve"> D</w:t>
            </w:r>
            <w:r w:rsidR="002D7B4D" w:rsidRPr="00276705">
              <w:rPr>
                <w:rFonts w:ascii="Lucida Sans" w:hAnsi="Lucida Sans"/>
                <w:sz w:val="20"/>
                <w:szCs w:val="20"/>
              </w:rPr>
              <w:t>-</w:t>
            </w:r>
            <w:r w:rsidR="004142E0" w:rsidRPr="00276705">
              <w:rPr>
                <w:rFonts w:ascii="Lucida Sans" w:hAnsi="Lucida Sans"/>
                <w:sz w:val="20"/>
                <w:szCs w:val="20"/>
              </w:rPr>
              <w:t>U</w:t>
            </w:r>
            <w:r w:rsidR="002D7B4D" w:rsidRPr="00276705">
              <w:rPr>
                <w:rFonts w:ascii="Lucida Sans" w:hAnsi="Lucida Sans"/>
                <w:sz w:val="20"/>
                <w:szCs w:val="20"/>
              </w:rPr>
              <w:t>-</w:t>
            </w:r>
            <w:r w:rsidR="004142E0" w:rsidRPr="00276705">
              <w:rPr>
                <w:rFonts w:ascii="Lucida Sans" w:hAnsi="Lucida Sans"/>
                <w:sz w:val="20"/>
                <w:szCs w:val="20"/>
              </w:rPr>
              <w:t>C</w:t>
            </w:r>
            <w:r w:rsidR="002D7B4D" w:rsidRPr="00276705">
              <w:rPr>
                <w:rFonts w:ascii="Lucida Sans" w:hAnsi="Lucida Sans"/>
                <w:sz w:val="20"/>
                <w:szCs w:val="20"/>
              </w:rPr>
              <w:t>-</w:t>
            </w:r>
            <w:r w:rsidR="004142E0" w:rsidRPr="00276705">
              <w:rPr>
                <w:rFonts w:ascii="Lucida Sans" w:hAnsi="Lucida Sans"/>
                <w:sz w:val="20"/>
                <w:szCs w:val="20"/>
              </w:rPr>
              <w:t xml:space="preserve">K) can be found at: </w:t>
            </w:r>
            <w:hyperlink r:id="rId13" w:history="1">
              <w:r w:rsidR="00276705" w:rsidRPr="00276705">
                <w:rPr>
                  <w:rStyle w:val="Hyperlink"/>
                  <w:rFonts w:ascii="Lucida Sans" w:hAnsi="Lucida Sans"/>
                  <w:sz w:val="20"/>
                  <w:szCs w:val="20"/>
                </w:rPr>
                <w:t>http://firstwarnweatherteam.blogspot.com/2013/11/severe-weather-update-tornado-watch.html</w:t>
              </w:r>
            </w:hyperlink>
            <w:r w:rsidR="00276705" w:rsidRPr="00276705">
              <w:rPr>
                <w:rFonts w:ascii="Lucida Sans" w:hAnsi="Lucida Sans"/>
                <w:sz w:val="20"/>
                <w:szCs w:val="20"/>
              </w:rPr>
              <w:t xml:space="preserve"> </w:t>
            </w:r>
          </w:p>
          <w:p w14:paraId="72B10179" w14:textId="77777777" w:rsidR="004142E0" w:rsidRPr="00276705" w:rsidRDefault="004142E0" w:rsidP="00267896">
            <w:pPr>
              <w:rPr>
                <w:rFonts w:ascii="Lucida Sans" w:hAnsi="Lucida Sans"/>
                <w:sz w:val="20"/>
                <w:szCs w:val="20"/>
              </w:rPr>
            </w:pPr>
          </w:p>
          <w:p w14:paraId="0B927952" w14:textId="77777777" w:rsidR="008B6CAC" w:rsidRPr="00276705" w:rsidRDefault="00267896" w:rsidP="00267896">
            <w:pPr>
              <w:rPr>
                <w:rFonts w:ascii="Lucida Sans" w:hAnsi="Lucida Sans"/>
                <w:sz w:val="20"/>
                <w:szCs w:val="20"/>
              </w:rPr>
            </w:pPr>
            <w:r w:rsidRPr="00276705">
              <w:rPr>
                <w:rFonts w:ascii="Lucida Sans" w:hAnsi="Lucida Sans"/>
                <w:sz w:val="20"/>
                <w:szCs w:val="20"/>
              </w:rPr>
              <w:t>Be sensitive to students who may have lived through a tornado or live in tornado prone areas. It will likely</w:t>
            </w:r>
            <w:r w:rsidR="008B6CAC" w:rsidRPr="00276705">
              <w:rPr>
                <w:rFonts w:ascii="Lucida Sans" w:hAnsi="Lucida Sans"/>
                <w:sz w:val="20"/>
                <w:szCs w:val="20"/>
              </w:rPr>
              <w:t xml:space="preserve"> reassure students to know that they can </w:t>
            </w:r>
            <w:r w:rsidRPr="00276705">
              <w:rPr>
                <w:rFonts w:ascii="Lucida Sans" w:hAnsi="Lucida Sans"/>
                <w:sz w:val="20"/>
                <w:szCs w:val="20"/>
              </w:rPr>
              <w:t>stay safe in a tornado.</w:t>
            </w:r>
          </w:p>
          <w:p w14:paraId="4B0DC508" w14:textId="70ACDBF0" w:rsidR="004142E0" w:rsidRPr="00B33B90" w:rsidRDefault="004142E0" w:rsidP="00267896">
            <w:pPr>
              <w:rPr>
                <w:rFonts w:ascii="Lucida Sans" w:hAnsi="Lucida Sans"/>
                <w:sz w:val="22"/>
                <w:szCs w:val="22"/>
              </w:rPr>
            </w:pPr>
          </w:p>
        </w:tc>
      </w:tr>
      <w:tr w:rsidR="00727AC2" w:rsidRPr="00B33B90" w14:paraId="171901A7" w14:textId="77777777" w:rsidTr="00276705">
        <w:tc>
          <w:tcPr>
            <w:tcW w:w="4320" w:type="dxa"/>
          </w:tcPr>
          <w:p w14:paraId="651C068E" w14:textId="500D8CDF" w:rsidR="00C94B3B" w:rsidRDefault="0060456C">
            <w:pPr>
              <w:rPr>
                <w:rFonts w:ascii="Lucida Sans" w:hAnsi="Lucida Sans"/>
                <w:sz w:val="22"/>
                <w:szCs w:val="22"/>
              </w:rPr>
            </w:pPr>
            <w:r w:rsidRPr="0060456C">
              <w:rPr>
                <w:rFonts w:ascii="Lucida Sans" w:hAnsi="Lucida Sans"/>
                <w:sz w:val="22"/>
                <w:szCs w:val="22"/>
              </w:rPr>
              <w:t>How to make a tornado in a jar science trick</w:t>
            </w:r>
          </w:p>
          <w:p w14:paraId="32E22593" w14:textId="77777777" w:rsidR="00276705" w:rsidRPr="0060456C" w:rsidRDefault="00276705">
            <w:pPr>
              <w:rPr>
                <w:rFonts w:ascii="Lucida Sans" w:hAnsi="Lucida Sans"/>
                <w:sz w:val="22"/>
                <w:szCs w:val="22"/>
              </w:rPr>
            </w:pPr>
          </w:p>
          <w:p w14:paraId="7F34708A" w14:textId="7771C778" w:rsidR="00C94B3B" w:rsidRPr="00276705" w:rsidRDefault="00A664D4">
            <w:pPr>
              <w:rPr>
                <w:rFonts w:ascii="Lucida Sans" w:hAnsi="Lucida Sans"/>
                <w:sz w:val="20"/>
                <w:szCs w:val="20"/>
              </w:rPr>
            </w:pPr>
            <w:hyperlink r:id="rId14" w:history="1">
              <w:r w:rsidR="00C94B3B" w:rsidRPr="00276705">
                <w:rPr>
                  <w:rStyle w:val="Hyperlink"/>
                  <w:rFonts w:ascii="Lucida Sans" w:hAnsi="Lucida Sans"/>
                  <w:sz w:val="20"/>
                  <w:szCs w:val="20"/>
                </w:rPr>
                <w:t>https://www.youtube.com/watch?v=cU7jUx5Mvx0</w:t>
              </w:r>
            </w:hyperlink>
          </w:p>
          <w:p w14:paraId="74D96A59" w14:textId="77777777" w:rsidR="00C94B3B" w:rsidRDefault="00C94B3B">
            <w:pPr>
              <w:rPr>
                <w:rFonts w:ascii="Lucida Sans" w:hAnsi="Lucida Sans"/>
                <w:sz w:val="22"/>
                <w:szCs w:val="22"/>
              </w:rPr>
            </w:pPr>
          </w:p>
          <w:p w14:paraId="47E49DC3" w14:textId="41557B13" w:rsidR="0050366C" w:rsidRPr="00B33B90" w:rsidRDefault="0050366C" w:rsidP="0060456C">
            <w:pPr>
              <w:rPr>
                <w:rFonts w:ascii="Lucida Sans" w:hAnsi="Lucida Sans"/>
                <w:sz w:val="22"/>
                <w:szCs w:val="22"/>
              </w:rPr>
            </w:pPr>
          </w:p>
        </w:tc>
        <w:tc>
          <w:tcPr>
            <w:tcW w:w="9990" w:type="dxa"/>
          </w:tcPr>
          <w:p w14:paraId="77B43EA0" w14:textId="4159D195" w:rsidR="00727AC2" w:rsidRPr="00276705" w:rsidRDefault="00727AC2">
            <w:pPr>
              <w:rPr>
                <w:rFonts w:ascii="Lucida Sans" w:hAnsi="Lucida Sans"/>
                <w:b/>
                <w:sz w:val="22"/>
                <w:szCs w:val="22"/>
              </w:rPr>
            </w:pPr>
            <w:r w:rsidRPr="00276705">
              <w:rPr>
                <w:rFonts w:ascii="Lucida Sans" w:hAnsi="Lucida Sans"/>
                <w:b/>
                <w:sz w:val="22"/>
                <w:szCs w:val="22"/>
              </w:rPr>
              <w:t>Description/rationale for inclusion</w:t>
            </w:r>
            <w:r w:rsidR="00B46EB7" w:rsidRPr="00276705">
              <w:rPr>
                <w:rFonts w:ascii="Lucida Sans" w:hAnsi="Lucida Sans"/>
                <w:b/>
                <w:sz w:val="22"/>
                <w:szCs w:val="22"/>
              </w:rPr>
              <w:t>:</w:t>
            </w:r>
          </w:p>
          <w:p w14:paraId="2885263F" w14:textId="66C054A0" w:rsidR="00325401" w:rsidRPr="00276705" w:rsidRDefault="00325401">
            <w:pPr>
              <w:rPr>
                <w:rFonts w:ascii="Lucida Sans" w:hAnsi="Lucida Sans"/>
                <w:sz w:val="20"/>
                <w:szCs w:val="20"/>
              </w:rPr>
            </w:pPr>
            <w:r w:rsidRPr="00276705">
              <w:rPr>
                <w:rFonts w:ascii="Lucida Sans" w:hAnsi="Lucida Sans"/>
                <w:sz w:val="20"/>
                <w:szCs w:val="20"/>
              </w:rPr>
              <w:t>In this simple science demonstration</w:t>
            </w:r>
            <w:r w:rsidR="006A72CF">
              <w:rPr>
                <w:rFonts w:ascii="Lucida Sans" w:hAnsi="Lucida Sans"/>
                <w:sz w:val="20"/>
                <w:szCs w:val="20"/>
              </w:rPr>
              <w:t>, students can observe a simply</w:t>
            </w:r>
            <w:r w:rsidRPr="00276705">
              <w:rPr>
                <w:rFonts w:ascii="Lucida Sans" w:hAnsi="Lucida Sans"/>
                <w:sz w:val="20"/>
                <w:szCs w:val="20"/>
              </w:rPr>
              <w:t xml:space="preserve"> swirling vortex</w:t>
            </w:r>
            <w:r w:rsidR="006A72CF">
              <w:rPr>
                <w:rFonts w:ascii="Lucida Sans" w:hAnsi="Lucida Sans"/>
                <w:sz w:val="20"/>
                <w:szCs w:val="20"/>
              </w:rPr>
              <w:t>,</w:t>
            </w:r>
            <w:r w:rsidRPr="00276705">
              <w:rPr>
                <w:rFonts w:ascii="Lucida Sans" w:hAnsi="Lucida Sans"/>
                <w:sz w:val="20"/>
                <w:szCs w:val="20"/>
              </w:rPr>
              <w:t xml:space="preserve"> which is essentially what a tornado is. </w:t>
            </w:r>
          </w:p>
        </w:tc>
      </w:tr>
      <w:tr w:rsidR="00727AC2" w:rsidRPr="00B33B90" w14:paraId="36E0CED4" w14:textId="77777777" w:rsidTr="00276705">
        <w:trPr>
          <w:trHeight w:val="432"/>
        </w:trPr>
        <w:tc>
          <w:tcPr>
            <w:tcW w:w="14310" w:type="dxa"/>
            <w:gridSpan w:val="2"/>
            <w:shd w:val="clear" w:color="auto" w:fill="22A469"/>
            <w:vAlign w:val="center"/>
          </w:tcPr>
          <w:p w14:paraId="605EFB70" w14:textId="5E508BBF" w:rsidR="00727AC2" w:rsidRPr="00B33B90" w:rsidRDefault="00276705" w:rsidP="00276705">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276705">
        <w:tc>
          <w:tcPr>
            <w:tcW w:w="4320" w:type="dxa"/>
          </w:tcPr>
          <w:p w14:paraId="721F842B" w14:textId="7DE9D23D" w:rsidR="00CB3459" w:rsidRDefault="00727AC2" w:rsidP="004508AC">
            <w:pPr>
              <w:rPr>
                <w:rFonts w:ascii="Lucida Sans" w:hAnsi="Lucida Sans"/>
                <w:sz w:val="22"/>
                <w:szCs w:val="22"/>
              </w:rPr>
            </w:pPr>
            <w:r w:rsidRPr="00B33B90">
              <w:rPr>
                <w:rFonts w:ascii="Lucida Sans" w:hAnsi="Lucida Sans"/>
                <w:sz w:val="22"/>
                <w:szCs w:val="22"/>
              </w:rPr>
              <w:t>Text Type 1:</w:t>
            </w:r>
            <w:r w:rsidR="00276705">
              <w:rPr>
                <w:rFonts w:ascii="Lucida Sans" w:hAnsi="Lucida Sans"/>
                <w:sz w:val="22"/>
                <w:szCs w:val="22"/>
              </w:rPr>
              <w:t xml:space="preserve"> </w:t>
            </w:r>
            <w:r w:rsidR="00EF4B72">
              <w:rPr>
                <w:rFonts w:ascii="Lucida Sans" w:hAnsi="Lucida Sans"/>
                <w:sz w:val="22"/>
                <w:szCs w:val="22"/>
              </w:rPr>
              <w:t>Informational</w:t>
            </w:r>
          </w:p>
          <w:p w14:paraId="696B7E5E" w14:textId="2BA99C53" w:rsidR="00994B82" w:rsidRPr="00B33B90" w:rsidRDefault="00994B82" w:rsidP="004A1061">
            <w:pPr>
              <w:rPr>
                <w:rFonts w:ascii="Lucida Sans" w:hAnsi="Lucida Sans"/>
                <w:sz w:val="22"/>
                <w:szCs w:val="22"/>
              </w:rPr>
            </w:pPr>
          </w:p>
        </w:tc>
        <w:tc>
          <w:tcPr>
            <w:tcW w:w="9990" w:type="dxa"/>
          </w:tcPr>
          <w:p w14:paraId="1D41908B" w14:textId="22533F51" w:rsidR="00E91A02" w:rsidRPr="00276705" w:rsidRDefault="00727AC2" w:rsidP="004508AC">
            <w:pPr>
              <w:rPr>
                <w:rFonts w:ascii="Lucida Sans" w:hAnsi="Lucida Sans"/>
                <w:b/>
                <w:sz w:val="22"/>
                <w:szCs w:val="22"/>
              </w:rPr>
            </w:pPr>
            <w:r w:rsidRPr="00276705">
              <w:rPr>
                <w:rFonts w:ascii="Lucida Sans" w:hAnsi="Lucida Sans"/>
                <w:b/>
                <w:sz w:val="22"/>
                <w:szCs w:val="22"/>
              </w:rPr>
              <w:t>Description of task</w:t>
            </w:r>
            <w:r w:rsidR="00B46EB7" w:rsidRPr="00276705">
              <w:rPr>
                <w:rFonts w:ascii="Lucida Sans" w:hAnsi="Lucida Sans"/>
                <w:b/>
                <w:sz w:val="22"/>
                <w:szCs w:val="22"/>
              </w:rPr>
              <w:t>:</w:t>
            </w:r>
          </w:p>
          <w:p w14:paraId="55116B48" w14:textId="77777777" w:rsidR="00EF4B72" w:rsidRPr="00EF4B72" w:rsidRDefault="00EF4B72" w:rsidP="00EF4B72">
            <w:pPr>
              <w:pStyle w:val="CommentText"/>
              <w:rPr>
                <w:rFonts w:ascii="Lucida Sans" w:hAnsi="Lucida Sans"/>
              </w:rPr>
            </w:pPr>
            <w:r w:rsidRPr="00EF4B72">
              <w:rPr>
                <w:rFonts w:ascii="Lucida Sans" w:hAnsi="Lucida Sans"/>
              </w:rPr>
              <w:t xml:space="preserve">The local weather station is creating pamphlets about different types of weather. They heard that our class has been studying tornadoes and asked for help creating an informational brochure about tornadoes. </w:t>
            </w:r>
          </w:p>
          <w:p w14:paraId="184D9CC6" w14:textId="77777777" w:rsidR="00EF4B72" w:rsidRPr="00EF4B72" w:rsidRDefault="00EF4B72" w:rsidP="00EF4B72">
            <w:pPr>
              <w:pStyle w:val="CommentText"/>
              <w:rPr>
                <w:rFonts w:ascii="Lucida Sans" w:hAnsi="Lucida Sans"/>
              </w:rPr>
            </w:pPr>
          </w:p>
          <w:p w14:paraId="748415D1" w14:textId="77777777" w:rsidR="00EF4B72" w:rsidRPr="00EF4B72" w:rsidRDefault="00EF4B72" w:rsidP="00EF4B72">
            <w:pPr>
              <w:pStyle w:val="CommentText"/>
              <w:rPr>
                <w:rFonts w:ascii="Lucida Sans" w:hAnsi="Lucida Sans"/>
              </w:rPr>
            </w:pPr>
            <w:r w:rsidRPr="00EF4B72">
              <w:rPr>
                <w:rFonts w:ascii="Lucida Sans" w:hAnsi="Lucida Sans"/>
              </w:rPr>
              <w:t xml:space="preserve">Use all that you have learned about tornadoes to create a teaching brochure. Be sure to include illustrations, captions and facts about tornadoes. </w:t>
            </w:r>
          </w:p>
          <w:p w14:paraId="5BDBD6CE" w14:textId="4F756862" w:rsidR="00CD16A4" w:rsidRPr="00B33B90" w:rsidRDefault="00CD16A4" w:rsidP="000C516C">
            <w:pPr>
              <w:rPr>
                <w:rFonts w:ascii="Lucida Sans" w:hAnsi="Lucida Sans"/>
                <w:sz w:val="22"/>
                <w:szCs w:val="22"/>
              </w:rPr>
            </w:pPr>
          </w:p>
        </w:tc>
      </w:tr>
      <w:tr w:rsidR="00727AC2" w:rsidRPr="00B33B90" w14:paraId="523D28DE" w14:textId="77777777" w:rsidTr="00C53801">
        <w:tc>
          <w:tcPr>
            <w:tcW w:w="4320" w:type="dxa"/>
            <w:tcBorders>
              <w:bottom w:val="single" w:sz="4" w:space="0" w:color="auto"/>
            </w:tcBorders>
          </w:tcPr>
          <w:p w14:paraId="0FEE65A2" w14:textId="3FFDD6EC" w:rsidR="006921A2" w:rsidRPr="00B33B90" w:rsidRDefault="00727AC2" w:rsidP="002E6A95">
            <w:pPr>
              <w:rPr>
                <w:rFonts w:ascii="Lucida Sans" w:hAnsi="Lucida Sans"/>
                <w:sz w:val="22"/>
                <w:szCs w:val="22"/>
              </w:rPr>
            </w:pPr>
            <w:r w:rsidRPr="00B33B90">
              <w:rPr>
                <w:rFonts w:ascii="Lucida Sans" w:hAnsi="Lucida Sans"/>
                <w:sz w:val="22"/>
                <w:szCs w:val="22"/>
              </w:rPr>
              <w:t>Text Type 2:</w:t>
            </w:r>
            <w:r w:rsidR="00276705">
              <w:rPr>
                <w:rFonts w:ascii="Lucida Sans" w:hAnsi="Lucida Sans"/>
                <w:sz w:val="22"/>
                <w:szCs w:val="22"/>
              </w:rPr>
              <w:t xml:space="preserve"> </w:t>
            </w:r>
            <w:r w:rsidR="00BF0FF2">
              <w:rPr>
                <w:rFonts w:ascii="Lucida Sans" w:hAnsi="Lucida Sans"/>
                <w:sz w:val="22"/>
                <w:szCs w:val="22"/>
              </w:rPr>
              <w:t>Narrative</w:t>
            </w:r>
          </w:p>
        </w:tc>
        <w:tc>
          <w:tcPr>
            <w:tcW w:w="9990" w:type="dxa"/>
            <w:tcBorders>
              <w:bottom w:val="single" w:sz="4" w:space="0" w:color="auto"/>
            </w:tcBorders>
          </w:tcPr>
          <w:p w14:paraId="635E59FB" w14:textId="6EB0D2B3" w:rsidR="00727AC2" w:rsidRPr="00276705" w:rsidRDefault="00727AC2" w:rsidP="004508AC">
            <w:pPr>
              <w:rPr>
                <w:rFonts w:ascii="Lucida Sans" w:hAnsi="Lucida Sans"/>
                <w:b/>
                <w:sz w:val="22"/>
                <w:szCs w:val="22"/>
              </w:rPr>
            </w:pPr>
            <w:r w:rsidRPr="00276705">
              <w:rPr>
                <w:rFonts w:ascii="Lucida Sans" w:hAnsi="Lucida Sans"/>
                <w:b/>
                <w:sz w:val="22"/>
                <w:szCs w:val="22"/>
              </w:rPr>
              <w:t>Description of task</w:t>
            </w:r>
            <w:r w:rsidR="00B46EB7" w:rsidRPr="00276705">
              <w:rPr>
                <w:rFonts w:ascii="Lucida Sans" w:hAnsi="Lucida Sans"/>
                <w:b/>
                <w:sz w:val="22"/>
                <w:szCs w:val="22"/>
              </w:rPr>
              <w:t>:</w:t>
            </w:r>
          </w:p>
          <w:p w14:paraId="47BDAA5A" w14:textId="2A1ADA82" w:rsidR="00276705" w:rsidRPr="00276705" w:rsidRDefault="004E1DFA" w:rsidP="00C53801">
            <w:pPr>
              <w:rPr>
                <w:rFonts w:ascii="Lucida Sans" w:hAnsi="Lucida Sans"/>
                <w:sz w:val="20"/>
                <w:szCs w:val="20"/>
              </w:rPr>
            </w:pPr>
            <w:r w:rsidRPr="00276705">
              <w:rPr>
                <w:rFonts w:ascii="Lucida Sans" w:hAnsi="Lucida Sans"/>
                <w:sz w:val="20"/>
                <w:szCs w:val="20"/>
              </w:rPr>
              <w:t>Pretend you are Dorothy</w:t>
            </w:r>
            <w:r w:rsidR="00CD16A4" w:rsidRPr="00276705">
              <w:rPr>
                <w:rFonts w:ascii="Lucida Sans" w:hAnsi="Lucida Sans"/>
                <w:sz w:val="20"/>
                <w:szCs w:val="20"/>
              </w:rPr>
              <w:t xml:space="preserve">. Your house has just been picked up by a tornado.  What do you see? What do you hear? What is the temperature? What </w:t>
            </w:r>
            <w:r w:rsidR="00DD25A7" w:rsidRPr="00276705">
              <w:rPr>
                <w:rFonts w:ascii="Lucida Sans" w:hAnsi="Lucida Sans"/>
                <w:sz w:val="20"/>
                <w:szCs w:val="20"/>
              </w:rPr>
              <w:t>is happening around you</w:t>
            </w:r>
            <w:r w:rsidR="00CD16A4" w:rsidRPr="00276705">
              <w:rPr>
                <w:rFonts w:ascii="Lucida Sans" w:hAnsi="Lucida Sans"/>
                <w:sz w:val="20"/>
                <w:szCs w:val="20"/>
              </w:rPr>
              <w:t xml:space="preserve">? </w:t>
            </w:r>
            <w:r w:rsidR="00DD25A7" w:rsidRPr="00276705">
              <w:rPr>
                <w:rFonts w:ascii="Lucida Sans" w:hAnsi="Lucida Sans"/>
                <w:sz w:val="20"/>
                <w:szCs w:val="20"/>
              </w:rPr>
              <w:t xml:space="preserve">How do you feel? </w:t>
            </w:r>
            <w:r w:rsidR="00CD16A4" w:rsidRPr="00276705">
              <w:rPr>
                <w:rFonts w:ascii="Lucida Sans" w:hAnsi="Lucida Sans"/>
                <w:sz w:val="20"/>
                <w:szCs w:val="20"/>
              </w:rPr>
              <w:t>Use what you have learned about tornadoes and w</w:t>
            </w:r>
            <w:r w:rsidR="00502563" w:rsidRPr="00276705">
              <w:rPr>
                <w:rFonts w:ascii="Lucida Sans" w:hAnsi="Lucida Sans"/>
                <w:sz w:val="20"/>
                <w:szCs w:val="20"/>
              </w:rPr>
              <w:t>rite 4 or 5</w:t>
            </w:r>
            <w:r w:rsidR="00CD16A4" w:rsidRPr="00276705">
              <w:rPr>
                <w:rFonts w:ascii="Lucida Sans" w:hAnsi="Lucida Sans"/>
                <w:sz w:val="20"/>
                <w:szCs w:val="20"/>
              </w:rPr>
              <w:t xml:space="preserve"> sentences describing </w:t>
            </w:r>
            <w:r w:rsidR="00DA7A60" w:rsidRPr="00276705">
              <w:rPr>
                <w:rFonts w:ascii="Lucida Sans" w:hAnsi="Lucida Sans"/>
                <w:sz w:val="20"/>
                <w:szCs w:val="20"/>
              </w:rPr>
              <w:t xml:space="preserve">what </w:t>
            </w:r>
            <w:r w:rsidR="00BB5497" w:rsidRPr="00276705">
              <w:rPr>
                <w:rFonts w:ascii="Lucida Sans" w:hAnsi="Lucida Sans"/>
                <w:sz w:val="20"/>
                <w:szCs w:val="20"/>
              </w:rPr>
              <w:t xml:space="preserve">Dorothy may </w:t>
            </w:r>
            <w:r w:rsidR="00CD16A4" w:rsidRPr="00276705">
              <w:rPr>
                <w:rFonts w:ascii="Lucida Sans" w:hAnsi="Lucida Sans"/>
                <w:sz w:val="20"/>
                <w:szCs w:val="20"/>
              </w:rPr>
              <w:t xml:space="preserve">experience inside a tornado. </w:t>
            </w:r>
          </w:p>
        </w:tc>
      </w:tr>
      <w:tr w:rsidR="00C53801" w:rsidRPr="00B33B90" w14:paraId="31FFE03C" w14:textId="77777777" w:rsidTr="00C53801">
        <w:tc>
          <w:tcPr>
            <w:tcW w:w="14310" w:type="dxa"/>
            <w:gridSpan w:val="2"/>
            <w:tcBorders>
              <w:top w:val="single" w:sz="4" w:space="0" w:color="auto"/>
              <w:left w:val="nil"/>
              <w:bottom w:val="nil"/>
              <w:right w:val="nil"/>
            </w:tcBorders>
          </w:tcPr>
          <w:p w14:paraId="5BE66D67" w14:textId="0D08C649" w:rsidR="00C53801" w:rsidRPr="00276705" w:rsidRDefault="00C53801" w:rsidP="004508AC">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6A7DFD">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E0C14" w14:textId="77777777" w:rsidR="00A664D4" w:rsidRDefault="00A664D4" w:rsidP="00200A83">
      <w:pPr>
        <w:spacing w:after="0" w:line="240" w:lineRule="auto"/>
      </w:pPr>
      <w:r>
        <w:separator/>
      </w:r>
    </w:p>
  </w:endnote>
  <w:endnote w:type="continuationSeparator" w:id="0">
    <w:p w14:paraId="79965A7C" w14:textId="77777777" w:rsidR="00A664D4" w:rsidRDefault="00A664D4"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8CB69" w14:textId="2F621F83" w:rsidR="006A7DFD" w:rsidRDefault="006A7DFD" w:rsidP="006A7DFD">
    <w:pPr>
      <w:pStyle w:val="Footer"/>
      <w:jc w:val="center"/>
    </w:pPr>
    <w:r w:rsidRPr="00732FB3">
      <w:rPr>
        <w:noProof/>
      </w:rPr>
      <w:drawing>
        <wp:inline distT="0" distB="0" distL="0" distR="0" wp14:anchorId="625F9F1B" wp14:editId="0967C9B2">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EA1D2" w14:textId="77777777" w:rsidR="00A664D4" w:rsidRDefault="00A664D4" w:rsidP="00200A83">
      <w:pPr>
        <w:spacing w:after="0" w:line="240" w:lineRule="auto"/>
      </w:pPr>
      <w:r>
        <w:separator/>
      </w:r>
    </w:p>
  </w:footnote>
  <w:footnote w:type="continuationSeparator" w:id="0">
    <w:p w14:paraId="5E6F4FDC" w14:textId="77777777" w:rsidR="00A664D4" w:rsidRDefault="00A664D4"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5DB99" w14:textId="77777777" w:rsidR="00F7185C" w:rsidRDefault="00F7185C" w:rsidP="00F7185C">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7AC2929" w:rsidR="000C40D4" w:rsidRPr="00B33B90" w:rsidRDefault="00F7185C"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0C40D4">
      <w:rPr>
        <w:rFonts w:ascii="Lucida Sans" w:eastAsia="Cambria" w:hAnsi="Lucida Sans" w:cs="Cambria"/>
      </w:rPr>
      <w:t xml:space="preserve">Text: </w:t>
    </w:r>
    <w:r w:rsidR="00276705">
      <w:rPr>
        <w:rFonts w:ascii="Lucida Sans" w:eastAsia="Cambria" w:hAnsi="Lucida Sans" w:cs="Cambria"/>
      </w:rPr>
      <w:t xml:space="preserve">The </w:t>
    </w:r>
    <w:r w:rsidR="000C40D4" w:rsidRPr="00276705">
      <w:rPr>
        <w:rFonts w:ascii="Lucida Sans" w:eastAsia="Cambria" w:hAnsi="Lucida Sans" w:cs="Cambria"/>
      </w:rPr>
      <w:t>Wizard of Oz</w:t>
    </w:r>
    <w:r w:rsidR="000C40D4">
      <w:rPr>
        <w:rFonts w:ascii="Lucida Sans" w:eastAsia="Cambria" w:hAnsi="Lucida Sans" w:cs="Cambria"/>
      </w:rPr>
      <w:t xml:space="preserve"> </w:t>
    </w:r>
    <w:r w:rsidR="00276705">
      <w:rPr>
        <w:rFonts w:ascii="Lucida Sans" w:eastAsia="Cambria" w:hAnsi="Lucida Sans" w:cs="Cambria"/>
      </w:rPr>
      <w:t xml:space="preserve">| </w:t>
    </w:r>
    <w:r w:rsidR="000C40D4" w:rsidRPr="00B33B90">
      <w:rPr>
        <w:rFonts w:ascii="Lucida Sans" w:eastAsia="Cambria" w:hAnsi="Lucida Sans" w:cs="Cambria"/>
      </w:rPr>
      <w:t>Grade:</w:t>
    </w:r>
    <w:r w:rsidR="000C40D4">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0"/>
        </w:tabs>
        <w:ind w:left="1080" w:hanging="360"/>
      </w:pPr>
      <w:rPr>
        <w:rFonts w:ascii="Wingdings" w:hAnsi="Wingdings"/>
      </w:rPr>
    </w:lvl>
  </w:abstractNum>
  <w:abstractNum w:abstractNumId="1"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A102D"/>
    <w:multiLevelType w:val="hybridMultilevel"/>
    <w:tmpl w:val="81B465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0A239E"/>
    <w:multiLevelType w:val="hybridMultilevel"/>
    <w:tmpl w:val="6FFA39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B7B5F04"/>
    <w:multiLevelType w:val="hybridMultilevel"/>
    <w:tmpl w:val="F1BAFC4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4"/>
  </w:num>
  <w:num w:numId="3">
    <w:abstractNumId w:val="2"/>
  </w:num>
  <w:num w:numId="4">
    <w:abstractNumId w:val="12"/>
  </w:num>
  <w:num w:numId="5">
    <w:abstractNumId w:val="1"/>
  </w:num>
  <w:num w:numId="6">
    <w:abstractNumId w:val="10"/>
  </w:num>
  <w:num w:numId="7">
    <w:abstractNumId w:val="6"/>
  </w:num>
  <w:num w:numId="8">
    <w:abstractNumId w:val="13"/>
  </w:num>
  <w:num w:numId="9">
    <w:abstractNumId w:val="5"/>
  </w:num>
  <w:num w:numId="10">
    <w:abstractNumId w:val="4"/>
  </w:num>
  <w:num w:numId="11">
    <w:abstractNumId w:val="15"/>
  </w:num>
  <w:num w:numId="12">
    <w:abstractNumId w:val="16"/>
  </w:num>
  <w:num w:numId="13">
    <w:abstractNumId w:val="3"/>
  </w:num>
  <w:num w:numId="14">
    <w:abstractNumId w:val="7"/>
  </w:num>
  <w:num w:numId="15">
    <w:abstractNumId w:val="11"/>
  </w:num>
  <w:num w:numId="16">
    <w:abstractNumId w:val="0"/>
  </w:num>
  <w:num w:numId="17">
    <w:abstractNumId w:val="18"/>
  </w:num>
  <w:num w:numId="18">
    <w:abstractNumId w:val="1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13BB"/>
    <w:rsid w:val="00031B2D"/>
    <w:rsid w:val="00035745"/>
    <w:rsid w:val="00055AD9"/>
    <w:rsid w:val="000C40D4"/>
    <w:rsid w:val="000C516C"/>
    <w:rsid w:val="000C6372"/>
    <w:rsid w:val="000D5E19"/>
    <w:rsid w:val="000D6B45"/>
    <w:rsid w:val="000F20CE"/>
    <w:rsid w:val="0012629D"/>
    <w:rsid w:val="0013133D"/>
    <w:rsid w:val="00145EAA"/>
    <w:rsid w:val="00151230"/>
    <w:rsid w:val="00156025"/>
    <w:rsid w:val="001843A8"/>
    <w:rsid w:val="0018768B"/>
    <w:rsid w:val="0019480B"/>
    <w:rsid w:val="00194C2F"/>
    <w:rsid w:val="001A6D85"/>
    <w:rsid w:val="001C2576"/>
    <w:rsid w:val="001C5DCB"/>
    <w:rsid w:val="001F289E"/>
    <w:rsid w:val="00200A83"/>
    <w:rsid w:val="00202D28"/>
    <w:rsid w:val="002112B9"/>
    <w:rsid w:val="00215859"/>
    <w:rsid w:val="0021601A"/>
    <w:rsid w:val="00233FA2"/>
    <w:rsid w:val="00234994"/>
    <w:rsid w:val="00264485"/>
    <w:rsid w:val="00267896"/>
    <w:rsid w:val="00276705"/>
    <w:rsid w:val="00276DAB"/>
    <w:rsid w:val="0028188C"/>
    <w:rsid w:val="00296279"/>
    <w:rsid w:val="00297D58"/>
    <w:rsid w:val="002C218A"/>
    <w:rsid w:val="002D7B4D"/>
    <w:rsid w:val="002E6A95"/>
    <w:rsid w:val="002F038D"/>
    <w:rsid w:val="00301041"/>
    <w:rsid w:val="003024BA"/>
    <w:rsid w:val="00321E9B"/>
    <w:rsid w:val="00325401"/>
    <w:rsid w:val="00373871"/>
    <w:rsid w:val="003741AC"/>
    <w:rsid w:val="00377982"/>
    <w:rsid w:val="00383314"/>
    <w:rsid w:val="003838FE"/>
    <w:rsid w:val="003B074E"/>
    <w:rsid w:val="003B6411"/>
    <w:rsid w:val="003C3984"/>
    <w:rsid w:val="003C6A9A"/>
    <w:rsid w:val="003D6D0C"/>
    <w:rsid w:val="003E220B"/>
    <w:rsid w:val="003E7B20"/>
    <w:rsid w:val="004142E0"/>
    <w:rsid w:val="004508AC"/>
    <w:rsid w:val="00452B1B"/>
    <w:rsid w:val="00490BDC"/>
    <w:rsid w:val="004948E3"/>
    <w:rsid w:val="00497E6C"/>
    <w:rsid w:val="004A1061"/>
    <w:rsid w:val="004E1DFA"/>
    <w:rsid w:val="00502563"/>
    <w:rsid w:val="0050366C"/>
    <w:rsid w:val="00516534"/>
    <w:rsid w:val="0053111A"/>
    <w:rsid w:val="0056345E"/>
    <w:rsid w:val="005845DD"/>
    <w:rsid w:val="00594763"/>
    <w:rsid w:val="005A2CC7"/>
    <w:rsid w:val="005A7100"/>
    <w:rsid w:val="005B5257"/>
    <w:rsid w:val="005C26D6"/>
    <w:rsid w:val="005E4018"/>
    <w:rsid w:val="00601EBD"/>
    <w:rsid w:val="0060456C"/>
    <w:rsid w:val="00611F61"/>
    <w:rsid w:val="00614AC8"/>
    <w:rsid w:val="00623DF2"/>
    <w:rsid w:val="00631AA3"/>
    <w:rsid w:val="00653708"/>
    <w:rsid w:val="00660B39"/>
    <w:rsid w:val="00672A24"/>
    <w:rsid w:val="006916AC"/>
    <w:rsid w:val="006921A2"/>
    <w:rsid w:val="006A72CF"/>
    <w:rsid w:val="006A7DFD"/>
    <w:rsid w:val="006B250A"/>
    <w:rsid w:val="006B2868"/>
    <w:rsid w:val="006B5BE1"/>
    <w:rsid w:val="006C66F6"/>
    <w:rsid w:val="00727AC2"/>
    <w:rsid w:val="0074391C"/>
    <w:rsid w:val="00781076"/>
    <w:rsid w:val="00790EA0"/>
    <w:rsid w:val="007A489A"/>
    <w:rsid w:val="007A6712"/>
    <w:rsid w:val="007C5650"/>
    <w:rsid w:val="007C5776"/>
    <w:rsid w:val="007C7575"/>
    <w:rsid w:val="00860BC1"/>
    <w:rsid w:val="00863FA7"/>
    <w:rsid w:val="00872B1D"/>
    <w:rsid w:val="00893496"/>
    <w:rsid w:val="008B031B"/>
    <w:rsid w:val="008B2B6F"/>
    <w:rsid w:val="008B6CAC"/>
    <w:rsid w:val="008D7FD7"/>
    <w:rsid w:val="008E5118"/>
    <w:rsid w:val="008E68D2"/>
    <w:rsid w:val="008F7441"/>
    <w:rsid w:val="0090117E"/>
    <w:rsid w:val="009307E6"/>
    <w:rsid w:val="00932A1C"/>
    <w:rsid w:val="009454E5"/>
    <w:rsid w:val="00954B76"/>
    <w:rsid w:val="00971AD0"/>
    <w:rsid w:val="00974ED6"/>
    <w:rsid w:val="0097634E"/>
    <w:rsid w:val="00994B82"/>
    <w:rsid w:val="009A78CD"/>
    <w:rsid w:val="009C7BEA"/>
    <w:rsid w:val="009D5D48"/>
    <w:rsid w:val="009E230B"/>
    <w:rsid w:val="009E5AFB"/>
    <w:rsid w:val="00A03A99"/>
    <w:rsid w:val="00A11FD5"/>
    <w:rsid w:val="00A1262D"/>
    <w:rsid w:val="00A175B3"/>
    <w:rsid w:val="00A23B00"/>
    <w:rsid w:val="00A262F9"/>
    <w:rsid w:val="00A26445"/>
    <w:rsid w:val="00A530C2"/>
    <w:rsid w:val="00A53933"/>
    <w:rsid w:val="00A664D4"/>
    <w:rsid w:val="00A77BF5"/>
    <w:rsid w:val="00A81B5F"/>
    <w:rsid w:val="00A9764E"/>
    <w:rsid w:val="00AA4F45"/>
    <w:rsid w:val="00B33B90"/>
    <w:rsid w:val="00B36ABC"/>
    <w:rsid w:val="00B44A7C"/>
    <w:rsid w:val="00B462F1"/>
    <w:rsid w:val="00B46EB7"/>
    <w:rsid w:val="00B64C77"/>
    <w:rsid w:val="00B71E71"/>
    <w:rsid w:val="00BA20C7"/>
    <w:rsid w:val="00BA282A"/>
    <w:rsid w:val="00BB118A"/>
    <w:rsid w:val="00BB5497"/>
    <w:rsid w:val="00BD5A11"/>
    <w:rsid w:val="00BE2697"/>
    <w:rsid w:val="00BF0FF2"/>
    <w:rsid w:val="00BF2ECF"/>
    <w:rsid w:val="00BF30DF"/>
    <w:rsid w:val="00BF32A6"/>
    <w:rsid w:val="00BF499B"/>
    <w:rsid w:val="00C13D0C"/>
    <w:rsid w:val="00C250E8"/>
    <w:rsid w:val="00C53801"/>
    <w:rsid w:val="00C66148"/>
    <w:rsid w:val="00C74AE3"/>
    <w:rsid w:val="00C8537D"/>
    <w:rsid w:val="00C94B3B"/>
    <w:rsid w:val="00CA4846"/>
    <w:rsid w:val="00CB3459"/>
    <w:rsid w:val="00CB557C"/>
    <w:rsid w:val="00CC6FFE"/>
    <w:rsid w:val="00CD049F"/>
    <w:rsid w:val="00CD0FC6"/>
    <w:rsid w:val="00CD16A4"/>
    <w:rsid w:val="00CD6C30"/>
    <w:rsid w:val="00CE58DE"/>
    <w:rsid w:val="00CF605F"/>
    <w:rsid w:val="00D1119D"/>
    <w:rsid w:val="00D20684"/>
    <w:rsid w:val="00D27333"/>
    <w:rsid w:val="00D43FDB"/>
    <w:rsid w:val="00D52E9D"/>
    <w:rsid w:val="00D53C31"/>
    <w:rsid w:val="00D62698"/>
    <w:rsid w:val="00D72616"/>
    <w:rsid w:val="00D80F2D"/>
    <w:rsid w:val="00D9201C"/>
    <w:rsid w:val="00DA2445"/>
    <w:rsid w:val="00DA714C"/>
    <w:rsid w:val="00DA7A60"/>
    <w:rsid w:val="00DB76D4"/>
    <w:rsid w:val="00DD25A7"/>
    <w:rsid w:val="00DD3D29"/>
    <w:rsid w:val="00DD3DF3"/>
    <w:rsid w:val="00DE3B8A"/>
    <w:rsid w:val="00E3494C"/>
    <w:rsid w:val="00E3755B"/>
    <w:rsid w:val="00E4410F"/>
    <w:rsid w:val="00E45A54"/>
    <w:rsid w:val="00E679E9"/>
    <w:rsid w:val="00E71BB3"/>
    <w:rsid w:val="00E812B2"/>
    <w:rsid w:val="00E91A02"/>
    <w:rsid w:val="00EA11F3"/>
    <w:rsid w:val="00EA20BE"/>
    <w:rsid w:val="00ED3703"/>
    <w:rsid w:val="00EE0829"/>
    <w:rsid w:val="00EF4B72"/>
    <w:rsid w:val="00F06F4C"/>
    <w:rsid w:val="00F266CF"/>
    <w:rsid w:val="00F30807"/>
    <w:rsid w:val="00F4541F"/>
    <w:rsid w:val="00F55317"/>
    <w:rsid w:val="00F7185C"/>
    <w:rsid w:val="00F726C5"/>
    <w:rsid w:val="00FA0FB6"/>
    <w:rsid w:val="00FA18CE"/>
    <w:rsid w:val="00FA6D86"/>
    <w:rsid w:val="00FB492F"/>
    <w:rsid w:val="00FC0E5C"/>
    <w:rsid w:val="00FC4B00"/>
    <w:rsid w:val="00FD4C5E"/>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220F760E-03BB-4DD3-8FA7-39EBB39F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styleId="NormalWeb">
    <w:name w:val="Normal (Web)"/>
    <w:basedOn w:val="Normal"/>
    <w:uiPriority w:val="99"/>
    <w:semiHidden/>
    <w:unhideWhenUsed/>
    <w:rsid w:val="00F266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fulList-Accent11">
    <w:name w:val="Colorful List - Accent 11"/>
    <w:basedOn w:val="Normal"/>
    <w:rsid w:val="00377982"/>
    <w:pPr>
      <w:suppressAutoHyphens/>
      <w:spacing w:after="200" w:line="276" w:lineRule="auto"/>
      <w:ind w:left="720"/>
    </w:pPr>
    <w:rPr>
      <w:rFonts w:ascii="Calibri" w:eastAsia="Times New Roman" w:hAnsi="Calibri" w:cs="Times New Roman"/>
      <w:noProof/>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256355">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46468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36/the-wizard-of-oz" TargetMode="External"/><Relationship Id="rId13" Type="http://schemas.openxmlformats.org/officeDocument/2006/relationships/hyperlink" Target="http://firstwarnweatherteam.blogspot.com/2013/11/severe-weather-update-tornado-watch.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ameriprise.com/auto-home-insurance/aah/learning-center/disaster-preparedness/tornado-safety/tornado-safety-action-gu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wsela.com/read/govt-NOAA-tornadoes/id/26803"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readworks.org/article/Spinning-Storms/d720cb48-ffac-4e95-917c-bb06dd1290a6" TargetMode="External"/><Relationship Id="rId4" Type="http://schemas.openxmlformats.org/officeDocument/2006/relationships/webSettings" Target="webSettings.xml"/><Relationship Id="rId9" Type="http://schemas.openxmlformats.org/officeDocument/2006/relationships/hyperlink" Target="http://easyscienceforkids.com/all-about-tornadoes/" TargetMode="External"/><Relationship Id="rId14" Type="http://schemas.openxmlformats.org/officeDocument/2006/relationships/hyperlink" Target="https://www.youtube.com/watch?v=cU7jUx5Mvx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1031</Words>
  <Characters>5449</Characters>
  <Application>Microsoft Office Word</Application>
  <DocSecurity>0</DocSecurity>
  <Lines>187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2018-02-09T01:54:00Z</dcterms:created>
  <dcterms:modified xsi:type="dcterms:W3CDTF">2018-02-09T17:59:00Z</dcterms:modified>
</cp:coreProperties>
</file>