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10" w:type="dxa"/>
        <w:tblInd w:w="108" w:type="dxa"/>
        <w:tblLook w:val="04A0" w:firstRow="1" w:lastRow="0" w:firstColumn="1" w:lastColumn="0" w:noHBand="0" w:noVBand="1"/>
      </w:tblPr>
      <w:tblGrid>
        <w:gridCol w:w="14310"/>
      </w:tblGrid>
      <w:tr w:rsidR="0040367C" w14:paraId="4D3FA661" w14:textId="77777777" w:rsidTr="0040367C">
        <w:tc>
          <w:tcPr>
            <w:tcW w:w="14310" w:type="dxa"/>
          </w:tcPr>
          <w:p w14:paraId="5D9E5A54" w14:textId="77777777" w:rsidR="0040367C" w:rsidRPr="000B76AB" w:rsidRDefault="0040367C" w:rsidP="00E872DB">
            <w:pPr>
              <w:contextualSpacing/>
              <w:rPr>
                <w:rFonts w:ascii="Lucida Sans" w:hAnsi="Lucida Sans"/>
                <w:i/>
                <w:sz w:val="20"/>
                <w:szCs w:val="20"/>
              </w:rPr>
            </w:pPr>
            <w:r>
              <w:rPr>
                <w:rFonts w:ascii="Lucida Sans" w:hAnsi="Lucida Sans"/>
                <w:sz w:val="20"/>
                <w:szCs w:val="20"/>
              </w:rPr>
              <w:t>About this Resource:</w:t>
            </w:r>
          </w:p>
          <w:p w14:paraId="1EFC39BC" w14:textId="40503C33" w:rsidR="0040367C" w:rsidRPr="000C5E90" w:rsidRDefault="00575B0A"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76DB7CAD" w14:textId="77777777" w:rsidR="00EA20BE" w:rsidRDefault="00EA20BE" w:rsidP="0040367C">
      <w:pPr>
        <w:spacing w:after="0" w:line="240" w:lineRule="auto"/>
        <w:contextualSpacing/>
        <w:rPr>
          <w:rFonts w:ascii="Lucida Sans" w:hAnsi="Lucida Sans"/>
          <w:sz w:val="20"/>
          <w:szCs w:val="20"/>
          <w:u w:val="single"/>
        </w:rPr>
      </w:pPr>
    </w:p>
    <w:tbl>
      <w:tblPr>
        <w:tblStyle w:val="TableGrid"/>
        <w:tblW w:w="14310" w:type="dxa"/>
        <w:tblInd w:w="108" w:type="dxa"/>
        <w:tblLayout w:type="fixed"/>
        <w:tblLook w:val="04A0" w:firstRow="1" w:lastRow="0" w:firstColumn="1" w:lastColumn="0" w:noHBand="0" w:noVBand="1"/>
      </w:tblPr>
      <w:tblGrid>
        <w:gridCol w:w="4410"/>
        <w:gridCol w:w="9900"/>
      </w:tblGrid>
      <w:tr w:rsidR="008E5118" w:rsidRPr="00B33B90" w14:paraId="0DD200B4" w14:textId="77777777" w:rsidTr="00DB63AB">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DB63AB" w14:paraId="4A370559" w14:textId="77777777" w:rsidTr="0040367C">
        <w:trPr>
          <w:trHeight w:val="1142"/>
        </w:trPr>
        <w:tc>
          <w:tcPr>
            <w:tcW w:w="4410" w:type="dxa"/>
            <w:tcBorders>
              <w:top w:val="single" w:sz="4" w:space="0" w:color="auto"/>
            </w:tcBorders>
            <w:shd w:val="clear" w:color="auto" w:fill="F2F2F2" w:themeFill="background1" w:themeFillShade="F2"/>
          </w:tcPr>
          <w:p w14:paraId="14D97734" w14:textId="6914DDFC" w:rsidR="003024BA" w:rsidRPr="00DB63AB" w:rsidRDefault="003024BA" w:rsidP="000D6B45">
            <w:pPr>
              <w:rPr>
                <w:rFonts w:ascii="Lucida Sans" w:hAnsi="Lucida Sans"/>
                <w:sz w:val="22"/>
                <w:szCs w:val="22"/>
              </w:rPr>
            </w:pPr>
            <w:r w:rsidRPr="00DB63AB">
              <w:rPr>
                <w:rFonts w:ascii="Lucida Sans" w:hAnsi="Lucida Sans"/>
                <w:sz w:val="22"/>
                <w:szCs w:val="22"/>
              </w:rPr>
              <w:t>Read Aloud</w:t>
            </w:r>
            <w:r w:rsidR="00DB63AB" w:rsidRPr="00DB63AB">
              <w:rPr>
                <w:rFonts w:ascii="Lucida Sans" w:hAnsi="Lucida Sans"/>
                <w:sz w:val="22"/>
                <w:szCs w:val="22"/>
              </w:rPr>
              <w:t>:</w:t>
            </w:r>
          </w:p>
          <w:p w14:paraId="6EF65766" w14:textId="7B83D2CC" w:rsidR="00DB63AB" w:rsidRPr="00DB63AB" w:rsidRDefault="00DB63AB" w:rsidP="000D6B45">
            <w:pPr>
              <w:rPr>
                <w:rFonts w:ascii="Lucida Sans" w:hAnsi="Lucida Sans"/>
                <w:sz w:val="22"/>
                <w:szCs w:val="22"/>
              </w:rPr>
            </w:pPr>
            <w:proofErr w:type="spellStart"/>
            <w:r w:rsidRPr="00DB63AB">
              <w:rPr>
                <w:rFonts w:ascii="Lucida Sans" w:hAnsi="Lucida Sans"/>
                <w:sz w:val="22"/>
                <w:szCs w:val="22"/>
              </w:rPr>
              <w:t>Nightsong</w:t>
            </w:r>
            <w:proofErr w:type="spellEnd"/>
          </w:p>
          <w:p w14:paraId="0B3AC7EF" w14:textId="77777777" w:rsidR="00DB63AB" w:rsidRPr="00DB63AB" w:rsidRDefault="00DB63AB" w:rsidP="000D6B45">
            <w:pPr>
              <w:rPr>
                <w:rFonts w:ascii="Lucida Sans" w:hAnsi="Lucida Sans"/>
                <w:sz w:val="22"/>
                <w:szCs w:val="22"/>
              </w:rPr>
            </w:pPr>
          </w:p>
          <w:p w14:paraId="564DB69A" w14:textId="3B3028E7" w:rsidR="003024BA" w:rsidRPr="00DB63AB" w:rsidRDefault="00185897" w:rsidP="00727AC2">
            <w:pPr>
              <w:rPr>
                <w:rFonts w:ascii="Lucida Sans" w:hAnsi="Lucida Sans"/>
                <w:sz w:val="20"/>
                <w:szCs w:val="20"/>
              </w:rPr>
            </w:pPr>
            <w:hyperlink r:id="rId8" w:history="1">
              <w:r w:rsidR="00DB63AB" w:rsidRPr="00DB63AB">
                <w:rPr>
                  <w:rStyle w:val="Hyperlink"/>
                  <w:rFonts w:ascii="Lucida Sans" w:hAnsi="Lucida Sans"/>
                  <w:sz w:val="20"/>
                  <w:szCs w:val="20"/>
                </w:rPr>
                <w:t>http://achievethecore.org/page/3069/nightsong</w:t>
              </w:r>
            </w:hyperlink>
            <w:r w:rsidR="00DB63AB" w:rsidRPr="00DB63AB">
              <w:rPr>
                <w:rFonts w:ascii="Lucida Sans" w:hAnsi="Lucida Sans"/>
                <w:sz w:val="20"/>
                <w:szCs w:val="20"/>
              </w:rPr>
              <w:t xml:space="preserve">  </w:t>
            </w:r>
          </w:p>
          <w:p w14:paraId="30616241" w14:textId="54AB9A5D" w:rsidR="00C919C9" w:rsidRPr="00DB63AB" w:rsidRDefault="00C919C9" w:rsidP="00727AC2">
            <w:pPr>
              <w:rPr>
                <w:rFonts w:ascii="Lucida Sans" w:hAnsi="Lucida Sans"/>
                <w:sz w:val="22"/>
                <w:szCs w:val="22"/>
              </w:rPr>
            </w:pPr>
          </w:p>
        </w:tc>
        <w:tc>
          <w:tcPr>
            <w:tcW w:w="9900" w:type="dxa"/>
            <w:shd w:val="clear" w:color="auto" w:fill="F2F2F2" w:themeFill="background1" w:themeFillShade="F2"/>
          </w:tcPr>
          <w:p w14:paraId="23408567" w14:textId="77777777" w:rsidR="00A11FD5" w:rsidRPr="00DB63AB" w:rsidRDefault="00727AC2" w:rsidP="00727AC2">
            <w:pPr>
              <w:rPr>
                <w:rFonts w:ascii="Lucida Sans" w:hAnsi="Lucida Sans"/>
                <w:b/>
                <w:sz w:val="22"/>
                <w:szCs w:val="22"/>
              </w:rPr>
            </w:pPr>
            <w:r w:rsidRPr="00DB63AB">
              <w:rPr>
                <w:rFonts w:ascii="Lucida Sans" w:hAnsi="Lucida Sans"/>
                <w:b/>
                <w:sz w:val="22"/>
                <w:szCs w:val="22"/>
              </w:rPr>
              <w:t>Synopsis of Text:</w:t>
            </w:r>
          </w:p>
          <w:p w14:paraId="5917F2AA" w14:textId="77777777" w:rsidR="00EA20BE" w:rsidRDefault="000779AE" w:rsidP="00727AC2">
            <w:pPr>
              <w:rPr>
                <w:rFonts w:ascii="Lucida Sans" w:hAnsi="Lucida Sans"/>
                <w:sz w:val="20"/>
                <w:szCs w:val="20"/>
              </w:rPr>
            </w:pPr>
            <w:r w:rsidRPr="00DB63AB">
              <w:rPr>
                <w:rFonts w:ascii="Lucida Sans" w:hAnsi="Lucida Sans"/>
                <w:sz w:val="20"/>
                <w:szCs w:val="20"/>
              </w:rPr>
              <w:t xml:space="preserve">This is a beautifully illustrated story of a young bat, Chiro, who is sent out on his very first solo adventure into the dark night.  When Chiro is at first afraid to fly in the dark alone, his mom encourages him to use his “good sense.”  During </w:t>
            </w:r>
            <w:r w:rsidR="006B059B" w:rsidRPr="00DB63AB">
              <w:rPr>
                <w:rFonts w:ascii="Lucida Sans" w:hAnsi="Lucida Sans"/>
                <w:sz w:val="20"/>
                <w:szCs w:val="20"/>
              </w:rPr>
              <w:t>his adventure, the trees chant, bugs hum, the sand calls</w:t>
            </w:r>
            <w:r w:rsidRPr="00DB63AB">
              <w:rPr>
                <w:rFonts w:ascii="Lucida Sans" w:hAnsi="Lucida Sans"/>
                <w:sz w:val="20"/>
                <w:szCs w:val="20"/>
              </w:rPr>
              <w:t xml:space="preserve"> out, and</w:t>
            </w:r>
            <w:r w:rsidR="006B059B" w:rsidRPr="00DB63AB">
              <w:rPr>
                <w:rFonts w:ascii="Lucida Sans" w:hAnsi="Lucida Sans"/>
                <w:sz w:val="20"/>
                <w:szCs w:val="20"/>
              </w:rPr>
              <w:t xml:space="preserve"> the music of the land helps</w:t>
            </w:r>
            <w:r w:rsidRPr="00DB63AB">
              <w:rPr>
                <w:rFonts w:ascii="Lucida Sans" w:hAnsi="Lucida Sans"/>
                <w:sz w:val="20"/>
                <w:szCs w:val="20"/>
              </w:rPr>
              <w:t xml:space="preserve"> him </w:t>
            </w:r>
            <w:r w:rsidR="006B059B" w:rsidRPr="00DB63AB">
              <w:rPr>
                <w:rFonts w:ascii="Lucida Sans" w:hAnsi="Lucida Sans"/>
                <w:sz w:val="20"/>
                <w:szCs w:val="20"/>
              </w:rPr>
              <w:t xml:space="preserve">to </w:t>
            </w:r>
            <w:r w:rsidRPr="00DB63AB">
              <w:rPr>
                <w:rFonts w:ascii="Lucida Sans" w:hAnsi="Lucida Sans"/>
                <w:sz w:val="20"/>
                <w:szCs w:val="20"/>
              </w:rPr>
              <w:t>find</w:t>
            </w:r>
            <w:r w:rsidR="000D49CC" w:rsidRPr="00DB63AB">
              <w:rPr>
                <w:rFonts w:ascii="Lucida Sans" w:hAnsi="Lucida Sans"/>
                <w:sz w:val="20"/>
                <w:szCs w:val="20"/>
              </w:rPr>
              <w:t xml:space="preserve"> his way back.  When he returns, he reveals</w:t>
            </w:r>
            <w:r w:rsidRPr="00DB63AB">
              <w:rPr>
                <w:rFonts w:ascii="Lucida Sans" w:hAnsi="Lucida Sans"/>
                <w:sz w:val="20"/>
                <w:szCs w:val="20"/>
              </w:rPr>
              <w:t xml:space="preserve"> to his mom that he “saw everything!”</w:t>
            </w:r>
          </w:p>
          <w:p w14:paraId="267DFBF1" w14:textId="508FFA7B" w:rsidR="00DB63AB" w:rsidRPr="00DB63AB" w:rsidRDefault="00DB63AB" w:rsidP="00727AC2">
            <w:pPr>
              <w:rPr>
                <w:rFonts w:ascii="Lucida Sans" w:hAnsi="Lucida Sans"/>
                <w:sz w:val="20"/>
                <w:szCs w:val="20"/>
              </w:rPr>
            </w:pPr>
          </w:p>
        </w:tc>
      </w:tr>
      <w:tr w:rsidR="003024BA" w:rsidRPr="00DB63AB" w14:paraId="61E678C1" w14:textId="77777777" w:rsidTr="00DB63AB">
        <w:trPr>
          <w:trHeight w:val="1007"/>
        </w:trPr>
        <w:tc>
          <w:tcPr>
            <w:tcW w:w="4410" w:type="dxa"/>
            <w:tcBorders>
              <w:top w:val="single" w:sz="4" w:space="0" w:color="auto"/>
              <w:bottom w:val="single" w:sz="4" w:space="0" w:color="auto"/>
            </w:tcBorders>
          </w:tcPr>
          <w:p w14:paraId="77A240EE" w14:textId="26A1CF64" w:rsidR="003024BA" w:rsidRPr="00DB63AB" w:rsidRDefault="00727AC2" w:rsidP="00F55317">
            <w:pPr>
              <w:rPr>
                <w:rFonts w:ascii="Lucida Sans" w:hAnsi="Lucida Sans"/>
                <w:sz w:val="22"/>
                <w:szCs w:val="22"/>
              </w:rPr>
            </w:pPr>
            <w:r w:rsidRPr="00DB63AB">
              <w:rPr>
                <w:rFonts w:ascii="Lucida Sans" w:hAnsi="Lucida Sans"/>
                <w:sz w:val="22"/>
                <w:szCs w:val="22"/>
              </w:rPr>
              <w:t>Related Text 1:</w:t>
            </w:r>
          </w:p>
          <w:p w14:paraId="2917D7F1" w14:textId="4D933BE6" w:rsidR="00D07170" w:rsidRPr="00DB63AB" w:rsidRDefault="00D07170" w:rsidP="00F55317">
            <w:pPr>
              <w:rPr>
                <w:rFonts w:ascii="Lucida Sans" w:hAnsi="Lucida Sans"/>
                <w:sz w:val="22"/>
                <w:szCs w:val="22"/>
              </w:rPr>
            </w:pPr>
            <w:r w:rsidRPr="00DB63AB">
              <w:rPr>
                <w:rFonts w:ascii="Lucida Sans" w:hAnsi="Lucida Sans"/>
                <w:sz w:val="22"/>
                <w:szCs w:val="22"/>
              </w:rPr>
              <w:t>Everyday Mysteries: Why do bats live in caves?</w:t>
            </w:r>
          </w:p>
          <w:p w14:paraId="246DD7D9" w14:textId="77777777" w:rsidR="00DB63AB" w:rsidRPr="00DB63AB" w:rsidRDefault="00DB63AB" w:rsidP="00F55317">
            <w:pPr>
              <w:rPr>
                <w:rFonts w:ascii="Lucida Sans" w:hAnsi="Lucida Sans"/>
                <w:sz w:val="22"/>
                <w:szCs w:val="22"/>
              </w:rPr>
            </w:pPr>
          </w:p>
          <w:p w14:paraId="06C53ECD" w14:textId="77777777" w:rsidR="00D07170" w:rsidRDefault="00185897" w:rsidP="00F55317">
            <w:pPr>
              <w:rPr>
                <w:rStyle w:val="Hyperlink"/>
                <w:rFonts w:ascii="Lucida Sans" w:hAnsi="Lucida Sans"/>
                <w:sz w:val="20"/>
                <w:szCs w:val="20"/>
              </w:rPr>
            </w:pPr>
            <w:hyperlink r:id="rId9" w:history="1">
              <w:r w:rsidR="00D07170" w:rsidRPr="00DB63AB">
                <w:rPr>
                  <w:rStyle w:val="Hyperlink"/>
                  <w:rFonts w:ascii="Lucida Sans" w:hAnsi="Lucida Sans"/>
                  <w:sz w:val="20"/>
                  <w:szCs w:val="20"/>
                </w:rPr>
                <w:t>https://newsela.com/articles/loc-mysteries-bats/id/25081/</w:t>
              </w:r>
            </w:hyperlink>
          </w:p>
          <w:p w14:paraId="0534F223" w14:textId="2279454A" w:rsidR="00DB63AB" w:rsidRPr="00DB63AB" w:rsidRDefault="00DB63AB" w:rsidP="00F55317">
            <w:pPr>
              <w:rPr>
                <w:rFonts w:ascii="Lucida Sans" w:hAnsi="Lucida Sans"/>
                <w:sz w:val="20"/>
                <w:szCs w:val="20"/>
              </w:rPr>
            </w:pPr>
          </w:p>
        </w:tc>
        <w:tc>
          <w:tcPr>
            <w:tcW w:w="9900" w:type="dxa"/>
          </w:tcPr>
          <w:p w14:paraId="7B07DB67" w14:textId="54E9A55A" w:rsidR="00790EA0" w:rsidRPr="00DB63AB" w:rsidRDefault="00727AC2" w:rsidP="000D6B45">
            <w:pPr>
              <w:rPr>
                <w:rFonts w:ascii="Lucida Sans" w:hAnsi="Lucida Sans"/>
                <w:b/>
                <w:sz w:val="22"/>
                <w:szCs w:val="22"/>
              </w:rPr>
            </w:pPr>
            <w:r w:rsidRPr="00DB63AB">
              <w:rPr>
                <w:rFonts w:ascii="Lucida Sans" w:hAnsi="Lucida Sans"/>
                <w:b/>
                <w:sz w:val="22"/>
                <w:szCs w:val="22"/>
              </w:rPr>
              <w:t>Synopsis, highlighting related learning</w:t>
            </w:r>
            <w:r w:rsidR="000D49CC" w:rsidRPr="00DB63AB">
              <w:rPr>
                <w:rFonts w:ascii="Lucida Sans" w:hAnsi="Lucida Sans"/>
                <w:b/>
                <w:sz w:val="22"/>
                <w:szCs w:val="22"/>
              </w:rPr>
              <w:t>:</w:t>
            </w:r>
          </w:p>
          <w:p w14:paraId="267B43D8" w14:textId="770C280B" w:rsidR="000779AE" w:rsidRPr="00DB63AB" w:rsidRDefault="00C919C9" w:rsidP="00667B36">
            <w:pPr>
              <w:rPr>
                <w:rFonts w:ascii="Lucida Sans" w:hAnsi="Lucida Sans"/>
                <w:sz w:val="20"/>
                <w:szCs w:val="20"/>
              </w:rPr>
            </w:pPr>
            <w:r w:rsidRPr="00DB63AB">
              <w:rPr>
                <w:rFonts w:ascii="Lucida Sans" w:hAnsi="Lucida Sans"/>
                <w:sz w:val="20"/>
                <w:szCs w:val="20"/>
              </w:rPr>
              <w:t xml:space="preserve">This article gives </w:t>
            </w:r>
            <w:r w:rsidR="00431903" w:rsidRPr="00DB63AB">
              <w:rPr>
                <w:rFonts w:ascii="Lucida Sans" w:hAnsi="Lucida Sans"/>
                <w:sz w:val="20"/>
                <w:szCs w:val="20"/>
              </w:rPr>
              <w:t>s</w:t>
            </w:r>
            <w:r w:rsidRPr="00DB63AB">
              <w:rPr>
                <w:rFonts w:ascii="Lucida Sans" w:hAnsi="Lucida Sans"/>
                <w:sz w:val="20"/>
                <w:szCs w:val="20"/>
              </w:rPr>
              <w:t xml:space="preserve">ome </w:t>
            </w:r>
            <w:r w:rsidR="00431903" w:rsidRPr="00DB63AB">
              <w:rPr>
                <w:rFonts w:ascii="Lucida Sans" w:hAnsi="Lucida Sans"/>
                <w:sz w:val="20"/>
                <w:szCs w:val="20"/>
              </w:rPr>
              <w:t xml:space="preserve">basic information about bats including why many species live in caves, what echolocation is, and </w:t>
            </w:r>
            <w:r w:rsidR="00667B36" w:rsidRPr="00DB63AB">
              <w:rPr>
                <w:rFonts w:ascii="Lucida Sans" w:hAnsi="Lucida Sans"/>
                <w:sz w:val="20"/>
                <w:szCs w:val="20"/>
              </w:rPr>
              <w:t xml:space="preserve">how </w:t>
            </w:r>
            <w:r w:rsidR="00431903" w:rsidRPr="00DB63AB">
              <w:rPr>
                <w:rFonts w:ascii="Lucida Sans" w:hAnsi="Lucida Sans"/>
                <w:sz w:val="20"/>
                <w:szCs w:val="20"/>
              </w:rPr>
              <w:t>bats live in colonies. All of these</w:t>
            </w:r>
            <w:r w:rsidR="00667B36" w:rsidRPr="00DB63AB">
              <w:rPr>
                <w:rFonts w:ascii="Lucida Sans" w:hAnsi="Lucida Sans"/>
                <w:sz w:val="20"/>
                <w:szCs w:val="20"/>
              </w:rPr>
              <w:t xml:space="preserve"> scientific ideas underlie</w:t>
            </w:r>
            <w:r w:rsidR="00786359" w:rsidRPr="00DB63AB">
              <w:rPr>
                <w:rFonts w:ascii="Lucida Sans" w:hAnsi="Lucida Sans"/>
                <w:sz w:val="20"/>
                <w:szCs w:val="20"/>
              </w:rPr>
              <w:t xml:space="preserve"> the narrative of </w:t>
            </w:r>
            <w:proofErr w:type="spellStart"/>
            <w:r w:rsidR="00786359" w:rsidRPr="00DB63AB">
              <w:rPr>
                <w:rFonts w:ascii="Lucida Sans" w:hAnsi="Lucida Sans"/>
                <w:i/>
                <w:sz w:val="20"/>
                <w:szCs w:val="20"/>
              </w:rPr>
              <w:t>Nightsong</w:t>
            </w:r>
            <w:proofErr w:type="spellEnd"/>
            <w:r w:rsidR="00786359" w:rsidRPr="00DB63AB">
              <w:rPr>
                <w:rFonts w:ascii="Lucida Sans" w:hAnsi="Lucida Sans"/>
                <w:i/>
                <w:sz w:val="20"/>
                <w:szCs w:val="20"/>
              </w:rPr>
              <w:t>.</w:t>
            </w:r>
            <w:r w:rsidR="00667B36" w:rsidRPr="00DB63AB">
              <w:rPr>
                <w:rFonts w:ascii="Lucida Sans" w:hAnsi="Lucida Sans"/>
                <w:sz w:val="20"/>
                <w:szCs w:val="20"/>
              </w:rPr>
              <w:t xml:space="preserve"> </w:t>
            </w:r>
          </w:p>
        </w:tc>
      </w:tr>
      <w:tr w:rsidR="00727AC2" w:rsidRPr="00DB63AB" w14:paraId="177ACD21" w14:textId="77777777" w:rsidTr="00DB63AB">
        <w:trPr>
          <w:trHeight w:val="1007"/>
        </w:trPr>
        <w:tc>
          <w:tcPr>
            <w:tcW w:w="4410" w:type="dxa"/>
            <w:tcBorders>
              <w:top w:val="single" w:sz="4" w:space="0" w:color="auto"/>
              <w:bottom w:val="single" w:sz="4" w:space="0" w:color="auto"/>
            </w:tcBorders>
          </w:tcPr>
          <w:p w14:paraId="5CC8B50E" w14:textId="3CEEDC33" w:rsidR="00727AC2" w:rsidRPr="00DB63AB" w:rsidRDefault="00727AC2" w:rsidP="00727AC2">
            <w:pPr>
              <w:rPr>
                <w:rFonts w:ascii="Lucida Sans" w:hAnsi="Lucida Sans"/>
                <w:sz w:val="22"/>
                <w:szCs w:val="22"/>
              </w:rPr>
            </w:pPr>
            <w:r w:rsidRPr="00DB63AB">
              <w:rPr>
                <w:rFonts w:ascii="Lucida Sans" w:hAnsi="Lucida Sans"/>
                <w:sz w:val="22"/>
                <w:szCs w:val="22"/>
              </w:rPr>
              <w:t>Related Text 2:</w:t>
            </w:r>
          </w:p>
          <w:p w14:paraId="1D175FDB" w14:textId="1809A183" w:rsidR="00727AC2" w:rsidRPr="00DB63AB" w:rsidRDefault="001B1DB0" w:rsidP="00727AC2">
            <w:pPr>
              <w:rPr>
                <w:rFonts w:ascii="Lucida Sans" w:hAnsi="Lucida Sans"/>
                <w:sz w:val="22"/>
                <w:szCs w:val="22"/>
              </w:rPr>
            </w:pPr>
            <w:r w:rsidRPr="00DB63AB">
              <w:rPr>
                <w:rFonts w:ascii="Lucida Sans" w:hAnsi="Lucida Sans"/>
                <w:sz w:val="22"/>
                <w:szCs w:val="22"/>
              </w:rPr>
              <w:t>Bats</w:t>
            </w:r>
          </w:p>
          <w:p w14:paraId="581E56A6" w14:textId="77777777" w:rsidR="00DB63AB" w:rsidRPr="003510BC" w:rsidRDefault="00DB63AB" w:rsidP="00727AC2">
            <w:pPr>
              <w:rPr>
                <w:rFonts w:ascii="Lucida Sans" w:hAnsi="Lucida Sans"/>
                <w:i/>
                <w:sz w:val="20"/>
                <w:szCs w:val="22"/>
              </w:rPr>
            </w:pPr>
          </w:p>
          <w:p w14:paraId="4F5D2D72" w14:textId="7A27BEAF" w:rsidR="001B1DB0" w:rsidRPr="00DB63AB" w:rsidRDefault="00185897" w:rsidP="003510BC">
            <w:pPr>
              <w:rPr>
                <w:rFonts w:ascii="Lucida Sans" w:hAnsi="Lucida Sans"/>
                <w:sz w:val="22"/>
                <w:szCs w:val="22"/>
              </w:rPr>
            </w:pPr>
            <w:hyperlink r:id="rId10" w:history="1">
              <w:r w:rsidR="003510BC" w:rsidRPr="003510BC">
                <w:rPr>
                  <w:rStyle w:val="Hyperlink"/>
                  <w:rFonts w:ascii="Lucida Sans" w:hAnsi="Lucida Sans"/>
                  <w:sz w:val="22"/>
                </w:rPr>
                <w:t>https://www.raz-kids.com/main/BookDetail/id/1789/from/quizroom/languageId/3#</w:t>
              </w:r>
            </w:hyperlink>
            <w:r w:rsidR="003510BC" w:rsidRPr="003510BC">
              <w:rPr>
                <w:rFonts w:ascii="Lucida Sans" w:hAnsi="Lucida Sans"/>
                <w:sz w:val="20"/>
                <w:szCs w:val="22"/>
              </w:rPr>
              <w:t xml:space="preserve"> </w:t>
            </w:r>
          </w:p>
        </w:tc>
        <w:tc>
          <w:tcPr>
            <w:tcW w:w="9900" w:type="dxa"/>
          </w:tcPr>
          <w:p w14:paraId="14B478C3" w14:textId="10D473B9" w:rsidR="00727AC2" w:rsidRPr="00DB63AB" w:rsidRDefault="00727AC2" w:rsidP="00727AC2">
            <w:pPr>
              <w:rPr>
                <w:rFonts w:ascii="Lucida Sans" w:hAnsi="Lucida Sans"/>
                <w:b/>
                <w:sz w:val="22"/>
                <w:szCs w:val="22"/>
              </w:rPr>
            </w:pPr>
            <w:r w:rsidRPr="00DB63AB">
              <w:rPr>
                <w:rFonts w:ascii="Lucida Sans" w:hAnsi="Lucida Sans"/>
                <w:b/>
                <w:sz w:val="22"/>
                <w:szCs w:val="22"/>
              </w:rPr>
              <w:t>Synopsis, highlighting related learning</w:t>
            </w:r>
            <w:r w:rsidR="000D49CC" w:rsidRPr="00DB63AB">
              <w:rPr>
                <w:rFonts w:ascii="Lucida Sans" w:hAnsi="Lucida Sans"/>
                <w:b/>
                <w:sz w:val="22"/>
                <w:szCs w:val="22"/>
              </w:rPr>
              <w:t>:</w:t>
            </w:r>
          </w:p>
          <w:p w14:paraId="221F331B" w14:textId="7C3F34E7" w:rsidR="00786359" w:rsidRPr="00DB63AB" w:rsidRDefault="00681342" w:rsidP="00727AC2">
            <w:pPr>
              <w:rPr>
                <w:rFonts w:ascii="Lucida Sans" w:hAnsi="Lucida Sans"/>
                <w:sz w:val="20"/>
                <w:szCs w:val="20"/>
              </w:rPr>
            </w:pPr>
            <w:r w:rsidRPr="00DB63AB">
              <w:rPr>
                <w:rFonts w:ascii="Lucida Sans" w:hAnsi="Lucida Sans"/>
                <w:sz w:val="20"/>
                <w:szCs w:val="20"/>
              </w:rPr>
              <w:t>This information</w:t>
            </w:r>
            <w:r w:rsidR="005C1957">
              <w:rPr>
                <w:rFonts w:ascii="Lucida Sans" w:hAnsi="Lucida Sans"/>
                <w:sz w:val="20"/>
                <w:szCs w:val="20"/>
              </w:rPr>
              <w:t>al</w:t>
            </w:r>
            <w:r w:rsidRPr="00DB63AB">
              <w:rPr>
                <w:rFonts w:ascii="Lucida Sans" w:hAnsi="Lucida Sans"/>
                <w:sz w:val="20"/>
                <w:szCs w:val="20"/>
              </w:rPr>
              <w:t xml:space="preserve"> text gives more in-depth information about bats, including their history, physical characteristics, and behavior. </w:t>
            </w:r>
            <w:r w:rsidR="007A3783" w:rsidRPr="00DB63AB">
              <w:rPr>
                <w:rFonts w:ascii="Lucida Sans" w:hAnsi="Lucida Sans"/>
                <w:sz w:val="20"/>
                <w:szCs w:val="20"/>
              </w:rPr>
              <w:t>This</w:t>
            </w:r>
            <w:r w:rsidR="00AE6BA7" w:rsidRPr="00DB63AB">
              <w:rPr>
                <w:rFonts w:ascii="Lucida Sans" w:hAnsi="Lucida Sans"/>
                <w:sz w:val="20"/>
                <w:szCs w:val="20"/>
              </w:rPr>
              <w:t xml:space="preserve"> builds on the basic information that students learn about bats in </w:t>
            </w:r>
            <w:proofErr w:type="spellStart"/>
            <w:r w:rsidR="00AE6BA7" w:rsidRPr="00DB63AB">
              <w:rPr>
                <w:rFonts w:ascii="Lucida Sans" w:hAnsi="Lucida Sans"/>
                <w:i/>
                <w:sz w:val="20"/>
                <w:szCs w:val="20"/>
              </w:rPr>
              <w:t>Nightsong</w:t>
            </w:r>
            <w:proofErr w:type="spellEnd"/>
            <w:r w:rsidR="00AE6BA7" w:rsidRPr="00DB63AB">
              <w:rPr>
                <w:rFonts w:ascii="Lucida Sans" w:hAnsi="Lucida Sans"/>
                <w:sz w:val="20"/>
                <w:szCs w:val="20"/>
              </w:rPr>
              <w:t>.</w:t>
            </w:r>
            <w:r w:rsidR="007A3783" w:rsidRPr="00DB63AB">
              <w:rPr>
                <w:rFonts w:ascii="Lucida Sans" w:hAnsi="Lucida Sans"/>
                <w:sz w:val="20"/>
                <w:szCs w:val="20"/>
              </w:rPr>
              <w:t xml:space="preserve"> </w:t>
            </w:r>
          </w:p>
          <w:p w14:paraId="6A898F67" w14:textId="77777777" w:rsidR="00124C41" w:rsidRPr="00DB63AB" w:rsidRDefault="00124C41" w:rsidP="00727AC2">
            <w:pPr>
              <w:rPr>
                <w:rFonts w:ascii="Lucida Sans" w:hAnsi="Lucida Sans"/>
                <w:sz w:val="20"/>
                <w:szCs w:val="20"/>
              </w:rPr>
            </w:pPr>
          </w:p>
          <w:p w14:paraId="5806E62F" w14:textId="000D4667" w:rsidR="00124C41" w:rsidRDefault="00124C41" w:rsidP="00727AC2">
            <w:pPr>
              <w:rPr>
                <w:rFonts w:ascii="Lucida Sans" w:hAnsi="Lucida Sans"/>
                <w:i/>
                <w:sz w:val="20"/>
                <w:szCs w:val="20"/>
              </w:rPr>
            </w:pPr>
            <w:r w:rsidRPr="00DB63AB">
              <w:rPr>
                <w:rFonts w:ascii="Lucida Sans" w:hAnsi="Lucida Sans"/>
                <w:i/>
                <w:sz w:val="20"/>
                <w:szCs w:val="20"/>
              </w:rPr>
              <w:t>Note:</w:t>
            </w:r>
            <w:r w:rsidR="00677DF0" w:rsidRPr="00DB63AB">
              <w:rPr>
                <w:rFonts w:ascii="Lucida Sans" w:hAnsi="Lucida Sans"/>
                <w:i/>
                <w:sz w:val="20"/>
                <w:szCs w:val="20"/>
              </w:rPr>
              <w:t xml:space="preserve"> This text is long. </w:t>
            </w:r>
            <w:r w:rsidR="003510BC">
              <w:rPr>
                <w:rFonts w:ascii="Lucida Sans" w:hAnsi="Lucida Sans"/>
                <w:i/>
                <w:sz w:val="20"/>
                <w:szCs w:val="20"/>
              </w:rPr>
              <w:t>You may choose to</w:t>
            </w:r>
            <w:r w:rsidR="00874989" w:rsidRPr="00DB63AB">
              <w:rPr>
                <w:rFonts w:ascii="Lucida Sans" w:hAnsi="Lucida Sans"/>
                <w:i/>
                <w:sz w:val="20"/>
                <w:szCs w:val="20"/>
              </w:rPr>
              <w:t xml:space="preserve"> read </w:t>
            </w:r>
            <w:r w:rsidR="003510BC">
              <w:rPr>
                <w:rFonts w:ascii="Lucida Sans" w:hAnsi="Lucida Sans"/>
                <w:i/>
                <w:sz w:val="20"/>
                <w:szCs w:val="20"/>
              </w:rPr>
              <w:t xml:space="preserve">only </w:t>
            </w:r>
            <w:r w:rsidR="00467A55" w:rsidRPr="00DB63AB">
              <w:rPr>
                <w:rFonts w:ascii="Lucida Sans" w:hAnsi="Lucida Sans"/>
                <w:i/>
                <w:sz w:val="20"/>
                <w:szCs w:val="20"/>
              </w:rPr>
              <w:t xml:space="preserve">pages 12-15 which more directly </w:t>
            </w:r>
            <w:r w:rsidR="003510BC">
              <w:rPr>
                <w:rFonts w:ascii="Lucida Sans" w:hAnsi="Lucida Sans"/>
                <w:i/>
                <w:sz w:val="20"/>
                <w:szCs w:val="20"/>
              </w:rPr>
              <w:t>connect to the</w:t>
            </w:r>
            <w:r w:rsidR="00467A55" w:rsidRPr="00DB63AB">
              <w:rPr>
                <w:rFonts w:ascii="Lucida Sans" w:hAnsi="Lucida Sans"/>
                <w:i/>
                <w:sz w:val="20"/>
                <w:szCs w:val="20"/>
              </w:rPr>
              <w:t xml:space="preserve"> content of </w:t>
            </w:r>
            <w:proofErr w:type="spellStart"/>
            <w:r w:rsidR="00467A55" w:rsidRPr="00DB63AB">
              <w:rPr>
                <w:rFonts w:ascii="Lucida Sans" w:hAnsi="Lucida Sans"/>
                <w:sz w:val="20"/>
                <w:szCs w:val="20"/>
              </w:rPr>
              <w:t>Nightsong</w:t>
            </w:r>
            <w:proofErr w:type="spellEnd"/>
            <w:r w:rsidR="00467A55" w:rsidRPr="00DB63AB">
              <w:rPr>
                <w:rFonts w:ascii="Lucida Sans" w:hAnsi="Lucida Sans"/>
                <w:i/>
                <w:sz w:val="20"/>
                <w:szCs w:val="20"/>
              </w:rPr>
              <w:t>.</w:t>
            </w:r>
          </w:p>
          <w:p w14:paraId="44A560AE" w14:textId="55016CCB" w:rsidR="00DB63AB" w:rsidRPr="00DB63AB" w:rsidRDefault="00DB63AB" w:rsidP="00727AC2">
            <w:pPr>
              <w:rPr>
                <w:rFonts w:ascii="Lucida Sans" w:hAnsi="Lucida Sans"/>
                <w:i/>
                <w:sz w:val="22"/>
                <w:szCs w:val="22"/>
              </w:rPr>
            </w:pPr>
          </w:p>
        </w:tc>
      </w:tr>
    </w:tbl>
    <w:p w14:paraId="3680C672" w14:textId="06242E03" w:rsidR="00FD64EE" w:rsidRDefault="00FD64EE">
      <w:pPr>
        <w:rPr>
          <w:rFonts w:ascii="Lucida Sans" w:hAnsi="Lucida Sans"/>
        </w:rPr>
      </w:pPr>
    </w:p>
    <w:p w14:paraId="677C76F3" w14:textId="77777777" w:rsidR="00DB63AB" w:rsidRDefault="00DB63AB">
      <w:pPr>
        <w:rPr>
          <w:rFonts w:ascii="Lucida Sans" w:hAnsi="Lucida Sans"/>
        </w:rPr>
      </w:pPr>
    </w:p>
    <w:p w14:paraId="2CEC2ACF" w14:textId="77777777" w:rsidR="00DB63AB" w:rsidRDefault="00DB63AB">
      <w:pPr>
        <w:rPr>
          <w:rFonts w:ascii="Lucida Sans" w:hAnsi="Lucida Sans"/>
        </w:rPr>
      </w:pPr>
    </w:p>
    <w:p w14:paraId="7B331B91" w14:textId="77777777" w:rsidR="00DB63AB" w:rsidRDefault="00DB63AB">
      <w:pPr>
        <w:rPr>
          <w:rFonts w:ascii="Lucida Sans" w:hAnsi="Lucida Sans"/>
        </w:rPr>
      </w:pPr>
    </w:p>
    <w:p w14:paraId="7ED24E88" w14:textId="77777777" w:rsidR="00FB2D0E" w:rsidRDefault="00FB2D0E">
      <w:pPr>
        <w:rPr>
          <w:rFonts w:ascii="Lucida Sans" w:hAnsi="Lucida Sans"/>
        </w:rPr>
      </w:pPr>
    </w:p>
    <w:p w14:paraId="72B577BE" w14:textId="77777777" w:rsidR="00DB63AB" w:rsidRPr="00B33B90" w:rsidRDefault="00DB63AB">
      <w:pPr>
        <w:rPr>
          <w:rFonts w:ascii="Lucida Sans" w:hAnsi="Lucida Sans"/>
        </w:rPr>
      </w:pPr>
    </w:p>
    <w:tbl>
      <w:tblPr>
        <w:tblStyle w:val="TableGrid"/>
        <w:tblW w:w="14310" w:type="dxa"/>
        <w:tblInd w:w="108" w:type="dxa"/>
        <w:tblLayout w:type="fixed"/>
        <w:tblLook w:val="04A0" w:firstRow="1" w:lastRow="0" w:firstColumn="1" w:lastColumn="0" w:noHBand="0" w:noVBand="1"/>
      </w:tblPr>
      <w:tblGrid>
        <w:gridCol w:w="4410"/>
        <w:gridCol w:w="9900"/>
      </w:tblGrid>
      <w:tr w:rsidR="00727AC2" w:rsidRPr="00B33B90" w14:paraId="0FEB2597" w14:textId="77777777" w:rsidTr="00DB63AB">
        <w:trPr>
          <w:trHeight w:val="432"/>
        </w:trPr>
        <w:tc>
          <w:tcPr>
            <w:tcW w:w="14310" w:type="dxa"/>
            <w:gridSpan w:val="2"/>
            <w:shd w:val="clear" w:color="auto" w:fill="22A469"/>
            <w:vAlign w:val="center"/>
          </w:tcPr>
          <w:p w14:paraId="2C3532D0" w14:textId="23943E9E" w:rsidR="00727AC2" w:rsidRPr="00B33B90" w:rsidRDefault="00727AC2" w:rsidP="00DB63AB">
            <w:pPr>
              <w:jc w:val="center"/>
              <w:rPr>
                <w:rFonts w:ascii="Lucida Sans" w:hAnsi="Lucida Sans"/>
                <w:b/>
              </w:rPr>
            </w:pPr>
            <w:r w:rsidRPr="00B33B90">
              <w:rPr>
                <w:rFonts w:ascii="Lucida Sans" w:hAnsi="Lucida Sans"/>
                <w:b/>
              </w:rPr>
              <w:t>Optional Supporting Resources</w:t>
            </w:r>
          </w:p>
        </w:tc>
      </w:tr>
      <w:tr w:rsidR="00727AC2" w:rsidRPr="00DB63AB" w14:paraId="6A4CA011" w14:textId="77777777" w:rsidTr="00DB63AB">
        <w:tc>
          <w:tcPr>
            <w:tcW w:w="4410" w:type="dxa"/>
          </w:tcPr>
          <w:p w14:paraId="2CD458E3" w14:textId="528B0F79" w:rsidR="00124C41" w:rsidRPr="00DB63AB" w:rsidRDefault="00124C41">
            <w:pPr>
              <w:rPr>
                <w:rFonts w:ascii="Lucida Sans" w:hAnsi="Lucida Sans"/>
                <w:sz w:val="22"/>
                <w:szCs w:val="22"/>
              </w:rPr>
            </w:pPr>
            <w:r w:rsidRPr="00DB63AB">
              <w:rPr>
                <w:rFonts w:ascii="Lucida Sans" w:hAnsi="Lucida Sans"/>
                <w:sz w:val="22"/>
                <w:szCs w:val="22"/>
              </w:rPr>
              <w:t>Visiting the Largest Bat Colony on Earth!</w:t>
            </w:r>
          </w:p>
          <w:p w14:paraId="3BDD752A" w14:textId="77777777" w:rsidR="00DB63AB" w:rsidRPr="00DB63AB" w:rsidRDefault="00DB63AB">
            <w:pPr>
              <w:rPr>
                <w:rFonts w:ascii="Lucida Sans" w:hAnsi="Lucida Sans"/>
                <w:sz w:val="22"/>
                <w:szCs w:val="22"/>
              </w:rPr>
            </w:pPr>
          </w:p>
          <w:p w14:paraId="084385AE" w14:textId="0C8E973C" w:rsidR="00980477" w:rsidRPr="00DB63AB" w:rsidRDefault="00185897">
            <w:pPr>
              <w:rPr>
                <w:rFonts w:ascii="Lucida Sans" w:hAnsi="Lucida Sans"/>
                <w:sz w:val="20"/>
                <w:szCs w:val="20"/>
              </w:rPr>
            </w:pPr>
            <w:hyperlink r:id="rId11" w:history="1">
              <w:r w:rsidR="00DB63AB" w:rsidRPr="00DB63AB">
                <w:rPr>
                  <w:rStyle w:val="Hyperlink"/>
                  <w:rFonts w:ascii="Lucida Sans" w:hAnsi="Lucida Sans"/>
                  <w:sz w:val="20"/>
                  <w:szCs w:val="20"/>
                </w:rPr>
                <w:t>https://www.youtube.com/watch?v=P_tykwBvqZ0</w:t>
              </w:r>
            </w:hyperlink>
            <w:r w:rsidR="00DB63AB" w:rsidRPr="00DB63AB">
              <w:rPr>
                <w:rFonts w:ascii="Lucida Sans" w:hAnsi="Lucida Sans"/>
                <w:sz w:val="20"/>
                <w:szCs w:val="20"/>
              </w:rPr>
              <w:t xml:space="preserve"> </w:t>
            </w:r>
          </w:p>
        </w:tc>
        <w:tc>
          <w:tcPr>
            <w:tcW w:w="9900" w:type="dxa"/>
          </w:tcPr>
          <w:p w14:paraId="5117461C" w14:textId="43D7363C" w:rsidR="00980477" w:rsidRPr="00DB63AB" w:rsidRDefault="00727AC2">
            <w:pPr>
              <w:rPr>
                <w:rFonts w:ascii="Lucida Sans" w:hAnsi="Lucida Sans"/>
                <w:b/>
                <w:sz w:val="22"/>
                <w:szCs w:val="22"/>
              </w:rPr>
            </w:pPr>
            <w:r w:rsidRPr="00DB63AB">
              <w:rPr>
                <w:rFonts w:ascii="Lucida Sans" w:hAnsi="Lucida Sans"/>
                <w:b/>
                <w:sz w:val="22"/>
                <w:szCs w:val="22"/>
              </w:rPr>
              <w:t>Description/rationale for inclusion</w:t>
            </w:r>
            <w:r w:rsidR="00CF586D" w:rsidRPr="00DB63AB">
              <w:rPr>
                <w:rFonts w:ascii="Lucida Sans" w:hAnsi="Lucida Sans"/>
                <w:b/>
                <w:sz w:val="22"/>
                <w:szCs w:val="22"/>
              </w:rPr>
              <w:t>:</w:t>
            </w:r>
          </w:p>
          <w:p w14:paraId="1F039ECD" w14:textId="103593FD" w:rsidR="009E26C9" w:rsidRPr="00DB63AB" w:rsidRDefault="00961F5A">
            <w:pPr>
              <w:rPr>
                <w:rFonts w:ascii="Lucida Sans" w:hAnsi="Lucida Sans"/>
                <w:sz w:val="20"/>
                <w:szCs w:val="20"/>
              </w:rPr>
            </w:pPr>
            <w:r w:rsidRPr="00DB63AB">
              <w:rPr>
                <w:rFonts w:ascii="Lucida Sans" w:hAnsi="Lucida Sans"/>
                <w:sz w:val="20"/>
                <w:szCs w:val="20"/>
              </w:rPr>
              <w:t xml:space="preserve">This video explores a </w:t>
            </w:r>
            <w:r w:rsidR="00980477" w:rsidRPr="00DB63AB">
              <w:rPr>
                <w:rFonts w:ascii="Lucida Sans" w:hAnsi="Lucida Sans"/>
                <w:sz w:val="20"/>
                <w:szCs w:val="20"/>
              </w:rPr>
              <w:t>large colony of bats that live in a ca</w:t>
            </w:r>
            <w:r w:rsidR="00574581" w:rsidRPr="00DB63AB">
              <w:rPr>
                <w:rFonts w:ascii="Lucida Sans" w:hAnsi="Lucida Sans"/>
                <w:sz w:val="20"/>
                <w:szCs w:val="20"/>
              </w:rPr>
              <w:t xml:space="preserve">ve in Texas. It also </w:t>
            </w:r>
            <w:r w:rsidR="00197536" w:rsidRPr="00DB63AB">
              <w:rPr>
                <w:rFonts w:ascii="Lucida Sans" w:hAnsi="Lucida Sans"/>
                <w:sz w:val="20"/>
                <w:szCs w:val="20"/>
              </w:rPr>
              <w:t>expla</w:t>
            </w:r>
            <w:r w:rsidR="00956D92" w:rsidRPr="00DB63AB">
              <w:rPr>
                <w:rFonts w:ascii="Lucida Sans" w:hAnsi="Lucida Sans"/>
                <w:sz w:val="20"/>
                <w:szCs w:val="20"/>
              </w:rPr>
              <w:t xml:space="preserve">ins more about the flight of bats, </w:t>
            </w:r>
            <w:r w:rsidR="00197536" w:rsidRPr="00DB63AB">
              <w:rPr>
                <w:rFonts w:ascii="Lucida Sans" w:hAnsi="Lucida Sans"/>
                <w:sz w:val="20"/>
                <w:szCs w:val="20"/>
              </w:rPr>
              <w:t>echolocation</w:t>
            </w:r>
            <w:r w:rsidR="00956D92" w:rsidRPr="00DB63AB">
              <w:rPr>
                <w:rFonts w:ascii="Lucida Sans" w:hAnsi="Lucida Sans"/>
                <w:sz w:val="20"/>
                <w:szCs w:val="20"/>
              </w:rPr>
              <w:t>, fruit-eating bats, and the threats facing bats.</w:t>
            </w:r>
            <w:r w:rsidR="00DD759E" w:rsidRPr="00DB63AB">
              <w:rPr>
                <w:rFonts w:ascii="Lucida Sans" w:hAnsi="Lucida Sans"/>
                <w:sz w:val="20"/>
                <w:szCs w:val="20"/>
              </w:rPr>
              <w:t xml:space="preserve"> This extends the basic information about bats that students learn from reading </w:t>
            </w:r>
            <w:proofErr w:type="spellStart"/>
            <w:r w:rsidR="00DD759E" w:rsidRPr="00DB63AB">
              <w:rPr>
                <w:rFonts w:ascii="Lucida Sans" w:hAnsi="Lucida Sans"/>
                <w:i/>
                <w:sz w:val="20"/>
                <w:szCs w:val="20"/>
              </w:rPr>
              <w:t>Nightsong</w:t>
            </w:r>
            <w:proofErr w:type="spellEnd"/>
            <w:r w:rsidR="00DD759E" w:rsidRPr="00DB63AB">
              <w:rPr>
                <w:rFonts w:ascii="Lucida Sans" w:hAnsi="Lucida Sans"/>
                <w:i/>
                <w:sz w:val="20"/>
                <w:szCs w:val="20"/>
              </w:rPr>
              <w:t>.</w:t>
            </w:r>
          </w:p>
          <w:p w14:paraId="33DA9702" w14:textId="77777777" w:rsidR="00187C9B" w:rsidRPr="00DB63AB" w:rsidRDefault="00187C9B">
            <w:pPr>
              <w:rPr>
                <w:rFonts w:ascii="Lucida Sans" w:hAnsi="Lucida Sans"/>
                <w:sz w:val="22"/>
                <w:szCs w:val="22"/>
              </w:rPr>
            </w:pPr>
          </w:p>
          <w:p w14:paraId="4B0DC508" w14:textId="7C0FACDD" w:rsidR="00D07170" w:rsidRPr="00DB63AB" w:rsidRDefault="00D07170">
            <w:pPr>
              <w:rPr>
                <w:rFonts w:ascii="Lucida Sans" w:hAnsi="Lucida Sans"/>
                <w:sz w:val="22"/>
                <w:szCs w:val="22"/>
              </w:rPr>
            </w:pPr>
          </w:p>
        </w:tc>
      </w:tr>
      <w:tr w:rsidR="00727AC2" w:rsidRPr="00DB63AB" w14:paraId="171901A7" w14:textId="77777777" w:rsidTr="00DB63AB">
        <w:tc>
          <w:tcPr>
            <w:tcW w:w="4410" w:type="dxa"/>
          </w:tcPr>
          <w:p w14:paraId="3D9B7396" w14:textId="1DC2D88B" w:rsidR="00197536" w:rsidRPr="00DB63AB" w:rsidRDefault="00E667C5">
            <w:pPr>
              <w:rPr>
                <w:rFonts w:ascii="Lucida Sans" w:hAnsi="Lucida Sans"/>
                <w:sz w:val="22"/>
                <w:szCs w:val="22"/>
              </w:rPr>
            </w:pPr>
            <w:r w:rsidRPr="00DB63AB">
              <w:rPr>
                <w:rFonts w:ascii="Lucida Sans" w:hAnsi="Lucida Sans"/>
                <w:sz w:val="22"/>
                <w:szCs w:val="22"/>
              </w:rPr>
              <w:t>Hands-on Activity: Echolocation in Action!</w:t>
            </w:r>
          </w:p>
          <w:p w14:paraId="140349EA" w14:textId="77777777" w:rsidR="00DB63AB" w:rsidRPr="00DB63AB" w:rsidRDefault="00DB63AB">
            <w:pPr>
              <w:rPr>
                <w:rFonts w:ascii="Lucida Sans" w:hAnsi="Lucida Sans"/>
                <w:sz w:val="22"/>
                <w:szCs w:val="22"/>
              </w:rPr>
            </w:pPr>
          </w:p>
          <w:p w14:paraId="5D3761E9" w14:textId="77777777" w:rsidR="00197536" w:rsidRPr="00DB63AB" w:rsidRDefault="00185897">
            <w:pPr>
              <w:rPr>
                <w:rFonts w:ascii="Lucida Sans" w:hAnsi="Lucida Sans"/>
                <w:sz w:val="20"/>
                <w:szCs w:val="20"/>
              </w:rPr>
            </w:pPr>
            <w:hyperlink r:id="rId12" w:history="1">
              <w:r w:rsidR="00DB63AB" w:rsidRPr="00DB63AB">
                <w:rPr>
                  <w:rStyle w:val="Hyperlink"/>
                  <w:rFonts w:ascii="Lucida Sans" w:hAnsi="Lucida Sans"/>
                  <w:sz w:val="20"/>
                  <w:szCs w:val="20"/>
                </w:rPr>
                <w:t>https://www.teachengineering.org/activities/view/cub_soundandlight_lesson4_activity1</w:t>
              </w:r>
            </w:hyperlink>
            <w:r w:rsidR="00DB63AB" w:rsidRPr="00DB63AB">
              <w:rPr>
                <w:rFonts w:ascii="Lucida Sans" w:hAnsi="Lucida Sans"/>
                <w:sz w:val="20"/>
                <w:szCs w:val="20"/>
              </w:rPr>
              <w:t xml:space="preserve"> </w:t>
            </w:r>
          </w:p>
          <w:p w14:paraId="47E49DC3" w14:textId="7585405E" w:rsidR="00DB63AB" w:rsidRPr="00DB63AB" w:rsidRDefault="00DB63AB">
            <w:pPr>
              <w:rPr>
                <w:rFonts w:ascii="Lucida Sans" w:hAnsi="Lucida Sans"/>
                <w:sz w:val="22"/>
                <w:szCs w:val="22"/>
              </w:rPr>
            </w:pPr>
          </w:p>
        </w:tc>
        <w:tc>
          <w:tcPr>
            <w:tcW w:w="9900" w:type="dxa"/>
          </w:tcPr>
          <w:p w14:paraId="058EC233" w14:textId="587864E0" w:rsidR="00C919C9" w:rsidRPr="00DB63AB" w:rsidRDefault="00727AC2" w:rsidP="00A749B9">
            <w:pPr>
              <w:rPr>
                <w:rFonts w:ascii="Lucida Sans" w:hAnsi="Lucida Sans"/>
                <w:b/>
                <w:sz w:val="22"/>
                <w:szCs w:val="22"/>
              </w:rPr>
            </w:pPr>
            <w:r w:rsidRPr="00DB63AB">
              <w:rPr>
                <w:rFonts w:ascii="Lucida Sans" w:hAnsi="Lucida Sans"/>
                <w:b/>
                <w:sz w:val="22"/>
                <w:szCs w:val="22"/>
              </w:rPr>
              <w:t>Description/rationale for inclusion</w:t>
            </w:r>
            <w:r w:rsidR="00CF586D" w:rsidRPr="00DB63AB">
              <w:rPr>
                <w:rFonts w:ascii="Lucida Sans" w:hAnsi="Lucida Sans"/>
                <w:b/>
                <w:sz w:val="22"/>
                <w:szCs w:val="22"/>
              </w:rPr>
              <w:t>:</w:t>
            </w:r>
          </w:p>
          <w:p w14:paraId="428C6DEE" w14:textId="77777777" w:rsidR="00A749B9" w:rsidRPr="00DB63AB" w:rsidRDefault="00A749B9" w:rsidP="00A749B9">
            <w:pPr>
              <w:rPr>
                <w:rFonts w:ascii="Lucida Sans" w:hAnsi="Lucida Sans"/>
                <w:sz w:val="20"/>
                <w:szCs w:val="20"/>
              </w:rPr>
            </w:pPr>
            <w:r w:rsidRPr="00DB63AB">
              <w:rPr>
                <w:rFonts w:ascii="Lucida Sans" w:hAnsi="Lucida Sans"/>
                <w:sz w:val="20"/>
                <w:szCs w:val="20"/>
              </w:rPr>
              <w:t xml:space="preserve">This is a simple science experiment </w:t>
            </w:r>
            <w:r w:rsidR="008D6FFB" w:rsidRPr="00DB63AB">
              <w:rPr>
                <w:rFonts w:ascii="Lucida Sans" w:hAnsi="Lucida Sans"/>
                <w:sz w:val="20"/>
                <w:szCs w:val="20"/>
              </w:rPr>
              <w:t>where students can experience echolocation.</w:t>
            </w:r>
            <w:r w:rsidR="006550B9" w:rsidRPr="00DB63AB">
              <w:rPr>
                <w:rFonts w:ascii="Lucida Sans" w:hAnsi="Lucida Sans"/>
                <w:sz w:val="20"/>
                <w:szCs w:val="20"/>
              </w:rPr>
              <w:t xml:space="preserve"> Echolocation plays a major part in </w:t>
            </w:r>
            <w:proofErr w:type="spellStart"/>
            <w:r w:rsidR="006550B9" w:rsidRPr="00DB63AB">
              <w:rPr>
                <w:rFonts w:ascii="Lucida Sans" w:hAnsi="Lucida Sans"/>
                <w:i/>
                <w:sz w:val="20"/>
                <w:szCs w:val="20"/>
              </w:rPr>
              <w:t>Nightsong</w:t>
            </w:r>
            <w:proofErr w:type="spellEnd"/>
            <w:r w:rsidR="006550B9" w:rsidRPr="00DB63AB">
              <w:rPr>
                <w:rFonts w:ascii="Lucida Sans" w:hAnsi="Lucida Sans"/>
                <w:sz w:val="20"/>
                <w:szCs w:val="20"/>
              </w:rPr>
              <w:t>.</w:t>
            </w:r>
          </w:p>
          <w:p w14:paraId="206223E5" w14:textId="77777777" w:rsidR="00957943" w:rsidRPr="00DB63AB" w:rsidRDefault="00957943" w:rsidP="00A749B9">
            <w:pPr>
              <w:rPr>
                <w:rFonts w:ascii="Lucida Sans" w:hAnsi="Lucida Sans"/>
                <w:sz w:val="20"/>
                <w:szCs w:val="20"/>
              </w:rPr>
            </w:pPr>
          </w:p>
          <w:p w14:paraId="3D8045B3" w14:textId="525C8F9D" w:rsidR="003510BC" w:rsidRPr="004B2000" w:rsidRDefault="003510BC" w:rsidP="00A749B9">
            <w:pPr>
              <w:rPr>
                <w:rFonts w:ascii="Lucida Sans" w:hAnsi="Lucida Sans"/>
                <w:i/>
                <w:sz w:val="20"/>
                <w:szCs w:val="20"/>
              </w:rPr>
            </w:pPr>
            <w:r w:rsidRPr="004B2000">
              <w:rPr>
                <w:rFonts w:ascii="Lucida Sans" w:hAnsi="Lucida Sans"/>
                <w:i/>
                <w:sz w:val="20"/>
                <w:szCs w:val="20"/>
              </w:rPr>
              <w:t>Teacher n</w:t>
            </w:r>
            <w:r w:rsidR="00957943" w:rsidRPr="004B2000">
              <w:rPr>
                <w:rFonts w:ascii="Lucida Sans" w:hAnsi="Lucida Sans"/>
                <w:i/>
                <w:sz w:val="20"/>
                <w:szCs w:val="20"/>
              </w:rPr>
              <w:t>ote: This experiment will work best if students are broken up into small groups and placed in different locations to minimize the sound disruption</w:t>
            </w:r>
            <w:r w:rsidR="00011FEF" w:rsidRPr="004B2000">
              <w:rPr>
                <w:rFonts w:ascii="Lucida Sans" w:hAnsi="Lucida Sans"/>
                <w:i/>
                <w:sz w:val="20"/>
                <w:szCs w:val="20"/>
              </w:rPr>
              <w:t xml:space="preserve">. </w:t>
            </w:r>
            <w:r w:rsidRPr="004B2000">
              <w:rPr>
                <w:rFonts w:ascii="Lucida Sans" w:hAnsi="Lucida Sans"/>
                <w:i/>
                <w:sz w:val="20"/>
                <w:szCs w:val="20"/>
              </w:rPr>
              <w:t xml:space="preserve">You might also consider simplifying this activity by asking one student at a time to be the “bat” and point to where the noise is coming from. </w:t>
            </w:r>
          </w:p>
          <w:p w14:paraId="2885263F" w14:textId="672625AD" w:rsidR="003510BC" w:rsidRPr="00DB63AB" w:rsidRDefault="003510BC" w:rsidP="00A749B9">
            <w:pPr>
              <w:rPr>
                <w:rFonts w:ascii="Lucida Sans" w:hAnsi="Lucida Sans"/>
                <w:i/>
                <w:sz w:val="22"/>
                <w:szCs w:val="22"/>
              </w:rPr>
            </w:pPr>
          </w:p>
        </w:tc>
      </w:tr>
      <w:tr w:rsidR="00727AC2" w:rsidRPr="00B33B90" w14:paraId="36E0CED4" w14:textId="77777777" w:rsidTr="00DB63AB">
        <w:trPr>
          <w:trHeight w:val="432"/>
        </w:trPr>
        <w:tc>
          <w:tcPr>
            <w:tcW w:w="14310" w:type="dxa"/>
            <w:gridSpan w:val="2"/>
            <w:shd w:val="clear" w:color="auto" w:fill="22A469"/>
            <w:vAlign w:val="center"/>
          </w:tcPr>
          <w:p w14:paraId="605EFB70" w14:textId="27E97703" w:rsidR="00727AC2" w:rsidRPr="00B33B90" w:rsidRDefault="00DB63AB" w:rsidP="00DB63AB">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DB63AB">
        <w:tc>
          <w:tcPr>
            <w:tcW w:w="4410" w:type="dxa"/>
          </w:tcPr>
          <w:p w14:paraId="065B68DB" w14:textId="7C61AD0E" w:rsidR="00727AC2" w:rsidRDefault="00727AC2" w:rsidP="001B1DB0">
            <w:pPr>
              <w:rPr>
                <w:rFonts w:ascii="Lucida Sans" w:hAnsi="Lucida Sans"/>
                <w:sz w:val="22"/>
                <w:szCs w:val="22"/>
              </w:rPr>
            </w:pPr>
            <w:r w:rsidRPr="00B33B90">
              <w:rPr>
                <w:rFonts w:ascii="Lucida Sans" w:hAnsi="Lucida Sans"/>
                <w:sz w:val="22"/>
                <w:szCs w:val="22"/>
              </w:rPr>
              <w:t>Text Type 1:</w:t>
            </w:r>
            <w:r w:rsidR="00491579">
              <w:rPr>
                <w:rFonts w:ascii="Lucida Sans" w:hAnsi="Lucida Sans"/>
                <w:sz w:val="22"/>
                <w:szCs w:val="22"/>
              </w:rPr>
              <w:t xml:space="preserve"> Informational</w:t>
            </w:r>
          </w:p>
          <w:p w14:paraId="696B7E5E" w14:textId="2BA99C53" w:rsidR="00A3691F" w:rsidRPr="00B33B90" w:rsidRDefault="00A3691F" w:rsidP="001B1DB0">
            <w:pPr>
              <w:rPr>
                <w:rFonts w:ascii="Lucida Sans" w:hAnsi="Lucida Sans"/>
                <w:sz w:val="22"/>
                <w:szCs w:val="22"/>
              </w:rPr>
            </w:pPr>
          </w:p>
        </w:tc>
        <w:tc>
          <w:tcPr>
            <w:tcW w:w="9900" w:type="dxa"/>
          </w:tcPr>
          <w:p w14:paraId="2F737BD0" w14:textId="7DD89CFA" w:rsidR="00491579" w:rsidRPr="00DB63AB" w:rsidRDefault="00727AC2" w:rsidP="001B1DB0">
            <w:pPr>
              <w:rPr>
                <w:rFonts w:ascii="Lucida Sans" w:hAnsi="Lucida Sans"/>
                <w:b/>
                <w:sz w:val="22"/>
                <w:szCs w:val="22"/>
              </w:rPr>
            </w:pPr>
            <w:r w:rsidRPr="00DB63AB">
              <w:rPr>
                <w:rFonts w:ascii="Lucida Sans" w:hAnsi="Lucida Sans"/>
                <w:b/>
                <w:sz w:val="22"/>
                <w:szCs w:val="22"/>
              </w:rPr>
              <w:t>Description of task</w:t>
            </w:r>
            <w:r w:rsidR="00CF586D" w:rsidRPr="00DB63AB">
              <w:rPr>
                <w:rFonts w:ascii="Lucida Sans" w:hAnsi="Lucida Sans"/>
                <w:b/>
                <w:sz w:val="22"/>
                <w:szCs w:val="22"/>
              </w:rPr>
              <w:t>:</w:t>
            </w:r>
          </w:p>
          <w:p w14:paraId="22EEAEC4" w14:textId="17B28293" w:rsidR="00A3691F" w:rsidRPr="00DB63AB" w:rsidRDefault="00A3691F" w:rsidP="001B1DB0">
            <w:pPr>
              <w:rPr>
                <w:rFonts w:ascii="Lucida Sans" w:hAnsi="Lucida Sans"/>
                <w:sz w:val="20"/>
                <w:szCs w:val="20"/>
              </w:rPr>
            </w:pPr>
            <w:r w:rsidRPr="00DB63AB">
              <w:rPr>
                <w:rFonts w:ascii="Lucida Sans" w:hAnsi="Lucida Sans"/>
                <w:sz w:val="20"/>
                <w:szCs w:val="20"/>
              </w:rPr>
              <w:t>Compare</w:t>
            </w:r>
            <w:r w:rsidR="00491579" w:rsidRPr="00DB63AB">
              <w:rPr>
                <w:rFonts w:ascii="Lucida Sans" w:hAnsi="Lucida Sans"/>
                <w:sz w:val="20"/>
                <w:szCs w:val="20"/>
              </w:rPr>
              <w:t xml:space="preserve"> how you make your way in the world and how Chiro does.</w:t>
            </w:r>
            <w:r w:rsidR="00DE2E5F" w:rsidRPr="00DB63AB">
              <w:rPr>
                <w:rFonts w:ascii="Lucida Sans" w:hAnsi="Lucida Sans"/>
                <w:sz w:val="20"/>
                <w:szCs w:val="20"/>
              </w:rPr>
              <w:t xml:space="preserve"> Include at least three</w:t>
            </w:r>
            <w:r w:rsidR="00BF34DB" w:rsidRPr="00DB63AB">
              <w:rPr>
                <w:rFonts w:ascii="Lucida Sans" w:hAnsi="Lucida Sans"/>
                <w:sz w:val="20"/>
                <w:szCs w:val="20"/>
              </w:rPr>
              <w:t xml:space="preserve"> facts about bats that you’ve learned from reading </w:t>
            </w:r>
            <w:proofErr w:type="spellStart"/>
            <w:r w:rsidR="00BF34DB" w:rsidRPr="00DB63AB">
              <w:rPr>
                <w:rFonts w:ascii="Lucida Sans" w:hAnsi="Lucida Sans"/>
                <w:i/>
                <w:sz w:val="20"/>
                <w:szCs w:val="20"/>
              </w:rPr>
              <w:t>Nightsong</w:t>
            </w:r>
            <w:proofErr w:type="spellEnd"/>
            <w:r w:rsidR="00BF34DB" w:rsidRPr="00DB63AB">
              <w:rPr>
                <w:rFonts w:ascii="Lucida Sans" w:hAnsi="Lucida Sans"/>
                <w:sz w:val="20"/>
                <w:szCs w:val="20"/>
              </w:rPr>
              <w:t xml:space="preserve"> and the other texts.</w:t>
            </w:r>
          </w:p>
          <w:p w14:paraId="5BDBD6CE" w14:textId="7B8470F7" w:rsidR="00B35A7A" w:rsidRPr="00B33B90" w:rsidRDefault="00B35A7A" w:rsidP="00FB2D0E">
            <w:pPr>
              <w:ind w:left="720"/>
              <w:rPr>
                <w:rFonts w:ascii="Lucida Sans" w:hAnsi="Lucida Sans"/>
                <w:sz w:val="22"/>
                <w:szCs w:val="22"/>
              </w:rPr>
            </w:pPr>
          </w:p>
        </w:tc>
      </w:tr>
      <w:tr w:rsidR="00727AC2" w:rsidRPr="00B33B90" w14:paraId="523D28DE" w14:textId="77777777" w:rsidTr="00FD0538">
        <w:tc>
          <w:tcPr>
            <w:tcW w:w="4410" w:type="dxa"/>
            <w:tcBorders>
              <w:bottom w:val="single" w:sz="4" w:space="0" w:color="auto"/>
            </w:tcBorders>
          </w:tcPr>
          <w:p w14:paraId="778B344A" w14:textId="54E4B981" w:rsidR="00727AC2" w:rsidRDefault="00727AC2" w:rsidP="001B1DB0">
            <w:pPr>
              <w:rPr>
                <w:rFonts w:ascii="Lucida Sans" w:hAnsi="Lucida Sans"/>
                <w:sz w:val="22"/>
                <w:szCs w:val="22"/>
              </w:rPr>
            </w:pPr>
            <w:r w:rsidRPr="00B33B90">
              <w:rPr>
                <w:rFonts w:ascii="Lucida Sans" w:hAnsi="Lucida Sans"/>
                <w:sz w:val="22"/>
                <w:szCs w:val="22"/>
              </w:rPr>
              <w:t>Text Type 2:</w:t>
            </w:r>
            <w:r w:rsidR="003E37A1">
              <w:rPr>
                <w:rFonts w:ascii="Lucida Sans" w:hAnsi="Lucida Sans"/>
                <w:sz w:val="22"/>
                <w:szCs w:val="22"/>
              </w:rPr>
              <w:t xml:space="preserve"> </w:t>
            </w:r>
            <w:r w:rsidR="008D66C7">
              <w:rPr>
                <w:rFonts w:ascii="Lucida Sans" w:hAnsi="Lucida Sans"/>
                <w:sz w:val="22"/>
                <w:szCs w:val="22"/>
              </w:rPr>
              <w:t>Narrative</w:t>
            </w:r>
          </w:p>
          <w:p w14:paraId="3261E774" w14:textId="77777777" w:rsidR="00ED30E5" w:rsidRDefault="00ED30E5" w:rsidP="001B1DB0">
            <w:pPr>
              <w:rPr>
                <w:rFonts w:ascii="Lucida Sans" w:hAnsi="Lucida Sans"/>
                <w:sz w:val="22"/>
                <w:szCs w:val="22"/>
              </w:rPr>
            </w:pPr>
          </w:p>
          <w:p w14:paraId="0FEE65A2" w14:textId="5DB38F34" w:rsidR="00ED30E5" w:rsidRPr="00B33B90" w:rsidRDefault="00ED30E5" w:rsidP="001B1DB0">
            <w:pPr>
              <w:rPr>
                <w:rFonts w:ascii="Lucida Sans" w:hAnsi="Lucida Sans"/>
                <w:sz w:val="22"/>
                <w:szCs w:val="22"/>
              </w:rPr>
            </w:pPr>
          </w:p>
        </w:tc>
        <w:tc>
          <w:tcPr>
            <w:tcW w:w="9900" w:type="dxa"/>
            <w:tcBorders>
              <w:bottom w:val="single" w:sz="4" w:space="0" w:color="auto"/>
            </w:tcBorders>
          </w:tcPr>
          <w:p w14:paraId="609635BE" w14:textId="7A0B2B90" w:rsidR="00727AC2" w:rsidRPr="00DB63AB" w:rsidRDefault="00727AC2" w:rsidP="001B1DB0">
            <w:pPr>
              <w:rPr>
                <w:rFonts w:ascii="Lucida Sans" w:hAnsi="Lucida Sans"/>
                <w:b/>
                <w:sz w:val="22"/>
                <w:szCs w:val="22"/>
              </w:rPr>
            </w:pPr>
            <w:r w:rsidRPr="00DB63AB">
              <w:rPr>
                <w:rFonts w:ascii="Lucida Sans" w:hAnsi="Lucida Sans"/>
                <w:b/>
                <w:sz w:val="22"/>
                <w:szCs w:val="22"/>
              </w:rPr>
              <w:t>Description of task</w:t>
            </w:r>
            <w:r w:rsidR="00CF586D" w:rsidRPr="00DB63AB">
              <w:rPr>
                <w:rFonts w:ascii="Lucida Sans" w:hAnsi="Lucida Sans"/>
                <w:b/>
                <w:sz w:val="22"/>
                <w:szCs w:val="22"/>
              </w:rPr>
              <w:t>:</w:t>
            </w:r>
          </w:p>
          <w:p w14:paraId="000356A9" w14:textId="77777777" w:rsidR="005C1957" w:rsidRDefault="00E269DC" w:rsidP="001B1DB0">
            <w:pPr>
              <w:rPr>
                <w:rFonts w:ascii="Lucida Sans" w:hAnsi="Lucida Sans"/>
                <w:sz w:val="20"/>
                <w:szCs w:val="20"/>
              </w:rPr>
            </w:pPr>
            <w:r w:rsidRPr="00DB63AB">
              <w:rPr>
                <w:rFonts w:ascii="Lucida Sans" w:hAnsi="Lucida Sans"/>
                <w:sz w:val="20"/>
                <w:szCs w:val="20"/>
              </w:rPr>
              <w:t>Pretend you are Chiro. Write a letter to a friend that describes what you</w:t>
            </w:r>
            <w:r w:rsidR="008D66C7" w:rsidRPr="00DB63AB">
              <w:rPr>
                <w:rFonts w:ascii="Lucida Sans" w:hAnsi="Lucida Sans"/>
                <w:sz w:val="20"/>
                <w:szCs w:val="20"/>
              </w:rPr>
              <w:t xml:space="preserve"> </w:t>
            </w:r>
            <w:r w:rsidRPr="00DB63AB">
              <w:rPr>
                <w:rFonts w:ascii="Lucida Sans" w:hAnsi="Lucida Sans"/>
                <w:sz w:val="20"/>
                <w:szCs w:val="20"/>
              </w:rPr>
              <w:t>“</w:t>
            </w:r>
            <w:r w:rsidR="008D66C7" w:rsidRPr="00DB63AB">
              <w:rPr>
                <w:rFonts w:ascii="Lucida Sans" w:hAnsi="Lucida Sans"/>
                <w:sz w:val="20"/>
                <w:szCs w:val="20"/>
              </w:rPr>
              <w:t>saw</w:t>
            </w:r>
            <w:r w:rsidRPr="00DB63AB">
              <w:rPr>
                <w:rFonts w:ascii="Lucida Sans" w:hAnsi="Lucida Sans"/>
                <w:sz w:val="20"/>
                <w:szCs w:val="20"/>
              </w:rPr>
              <w:t>” and did on your</w:t>
            </w:r>
            <w:r w:rsidR="008D66C7" w:rsidRPr="00DB63AB">
              <w:rPr>
                <w:rFonts w:ascii="Lucida Sans" w:hAnsi="Lucida Sans"/>
                <w:sz w:val="20"/>
                <w:szCs w:val="20"/>
              </w:rPr>
              <w:t xml:space="preserve"> first solo flight.</w:t>
            </w:r>
            <w:r w:rsidR="005C1957">
              <w:rPr>
                <w:rFonts w:ascii="Lucida Sans" w:hAnsi="Lucida Sans"/>
                <w:sz w:val="20"/>
                <w:szCs w:val="20"/>
              </w:rPr>
              <w:t xml:space="preserve"> </w:t>
            </w:r>
            <w:r w:rsidRPr="00DB63AB">
              <w:rPr>
                <w:rFonts w:ascii="Lucida Sans" w:hAnsi="Lucida Sans"/>
                <w:sz w:val="20"/>
                <w:szCs w:val="20"/>
              </w:rPr>
              <w:t>Be sure to</w:t>
            </w:r>
            <w:r w:rsidR="005C1957">
              <w:rPr>
                <w:rFonts w:ascii="Lucida Sans" w:hAnsi="Lucida Sans"/>
                <w:sz w:val="20"/>
                <w:szCs w:val="20"/>
              </w:rPr>
              <w:t>:</w:t>
            </w:r>
          </w:p>
          <w:p w14:paraId="5E2727FF" w14:textId="0BA0C614" w:rsidR="005C1957" w:rsidRDefault="005C1957" w:rsidP="001B1DB0">
            <w:pPr>
              <w:pStyle w:val="ListParagraph"/>
              <w:numPr>
                <w:ilvl w:val="0"/>
                <w:numId w:val="15"/>
              </w:numPr>
              <w:rPr>
                <w:rFonts w:ascii="Lucida Sans" w:hAnsi="Lucida Sans"/>
                <w:sz w:val="20"/>
                <w:szCs w:val="20"/>
              </w:rPr>
            </w:pPr>
            <w:r>
              <w:rPr>
                <w:rFonts w:ascii="Lucida Sans" w:hAnsi="Lucida Sans"/>
                <w:sz w:val="20"/>
                <w:szCs w:val="20"/>
              </w:rPr>
              <w:t>U</w:t>
            </w:r>
            <w:r w:rsidR="00E269DC" w:rsidRPr="005C1957">
              <w:rPr>
                <w:rFonts w:ascii="Lucida Sans" w:hAnsi="Lucida Sans"/>
                <w:sz w:val="20"/>
                <w:szCs w:val="20"/>
              </w:rPr>
              <w:t>se words</w:t>
            </w:r>
            <w:r w:rsidR="008E61C1" w:rsidRPr="005C1957">
              <w:rPr>
                <w:rFonts w:ascii="Lucida Sans" w:hAnsi="Lucida Sans"/>
                <w:sz w:val="20"/>
                <w:szCs w:val="20"/>
              </w:rPr>
              <w:t xml:space="preserve"> like </w:t>
            </w:r>
            <w:r w:rsidR="008E61C1" w:rsidRPr="005C1957">
              <w:rPr>
                <w:rFonts w:ascii="Lucida Sans" w:hAnsi="Lucida Sans"/>
                <w:i/>
                <w:sz w:val="20"/>
                <w:szCs w:val="20"/>
              </w:rPr>
              <w:t>first, next, then</w:t>
            </w:r>
            <w:r w:rsidR="008E61C1" w:rsidRPr="005C1957">
              <w:rPr>
                <w:rFonts w:ascii="Lucida Sans" w:hAnsi="Lucida Sans"/>
                <w:sz w:val="20"/>
                <w:szCs w:val="20"/>
              </w:rPr>
              <w:t xml:space="preserve">, and </w:t>
            </w:r>
            <w:r w:rsidR="008E61C1" w:rsidRPr="005C1957">
              <w:rPr>
                <w:rFonts w:ascii="Lucida Sans" w:hAnsi="Lucida Sans"/>
                <w:i/>
                <w:sz w:val="20"/>
                <w:szCs w:val="20"/>
              </w:rPr>
              <w:t>finally</w:t>
            </w:r>
            <w:r w:rsidR="00831CEB" w:rsidRPr="005C1957">
              <w:rPr>
                <w:rFonts w:ascii="Lucida Sans" w:hAnsi="Lucida Sans"/>
                <w:sz w:val="20"/>
                <w:szCs w:val="20"/>
              </w:rPr>
              <w:t xml:space="preserve"> to show th</w:t>
            </w:r>
            <w:r w:rsidR="00EC09F3" w:rsidRPr="005C1957">
              <w:rPr>
                <w:rFonts w:ascii="Lucida Sans" w:hAnsi="Lucida Sans"/>
                <w:sz w:val="20"/>
                <w:szCs w:val="20"/>
              </w:rPr>
              <w:t>e</w:t>
            </w:r>
            <w:r>
              <w:rPr>
                <w:rFonts w:ascii="Lucida Sans" w:hAnsi="Lucida Sans"/>
                <w:sz w:val="20"/>
                <w:szCs w:val="20"/>
              </w:rPr>
              <w:t xml:space="preserve"> sequence of events</w:t>
            </w:r>
          </w:p>
          <w:p w14:paraId="47BDAA5A" w14:textId="7065320A" w:rsidR="001A548D" w:rsidRPr="00B33B90" w:rsidRDefault="005C1957" w:rsidP="00FD0538">
            <w:pPr>
              <w:pStyle w:val="ListParagraph"/>
              <w:numPr>
                <w:ilvl w:val="0"/>
                <w:numId w:val="15"/>
              </w:numPr>
              <w:rPr>
                <w:rFonts w:ascii="Lucida Sans" w:hAnsi="Lucida Sans"/>
                <w:sz w:val="22"/>
                <w:szCs w:val="22"/>
              </w:rPr>
            </w:pPr>
            <w:r>
              <w:rPr>
                <w:rFonts w:ascii="Lucida Sans" w:hAnsi="Lucida Sans"/>
                <w:sz w:val="20"/>
                <w:szCs w:val="20"/>
              </w:rPr>
              <w:t>I</w:t>
            </w:r>
            <w:r w:rsidR="00E269DC" w:rsidRPr="005C1957">
              <w:rPr>
                <w:rFonts w:ascii="Lucida Sans" w:hAnsi="Lucida Sans"/>
                <w:sz w:val="20"/>
                <w:szCs w:val="20"/>
              </w:rPr>
              <w:t>nclude</w:t>
            </w:r>
            <w:r w:rsidR="00E870BD" w:rsidRPr="005C1957">
              <w:rPr>
                <w:rFonts w:ascii="Lucida Sans" w:hAnsi="Lucida Sans"/>
                <w:sz w:val="20"/>
                <w:szCs w:val="20"/>
              </w:rPr>
              <w:t xml:space="preserve"> how you (as Chiro) fe</w:t>
            </w:r>
            <w:r>
              <w:rPr>
                <w:rFonts w:ascii="Lucida Sans" w:hAnsi="Lucida Sans"/>
                <w:sz w:val="20"/>
                <w:szCs w:val="20"/>
              </w:rPr>
              <w:t>el about your first solo flight</w:t>
            </w:r>
          </w:p>
        </w:tc>
      </w:tr>
      <w:tr w:rsidR="00FD0538" w:rsidRPr="00B33B90" w14:paraId="7804E5AF" w14:textId="77777777" w:rsidTr="00FD0538">
        <w:tc>
          <w:tcPr>
            <w:tcW w:w="14310" w:type="dxa"/>
            <w:gridSpan w:val="2"/>
            <w:tcBorders>
              <w:top w:val="single" w:sz="4" w:space="0" w:color="auto"/>
              <w:left w:val="nil"/>
              <w:bottom w:val="nil"/>
              <w:right w:val="nil"/>
            </w:tcBorders>
          </w:tcPr>
          <w:p w14:paraId="18BF2541" w14:textId="38AB3CBD" w:rsidR="00FD0538" w:rsidRPr="00DB63AB" w:rsidRDefault="00FD0538" w:rsidP="001B1DB0">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40367C">
      <w:headerReference w:type="default" r:id="rId13"/>
      <w:footerReference w:type="default" r:id="rId14"/>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9EBCE3" w14:textId="77777777" w:rsidR="00185897" w:rsidRDefault="00185897" w:rsidP="00200A83">
      <w:pPr>
        <w:spacing w:after="0" w:line="240" w:lineRule="auto"/>
      </w:pPr>
      <w:r>
        <w:separator/>
      </w:r>
    </w:p>
  </w:endnote>
  <w:endnote w:type="continuationSeparator" w:id="0">
    <w:p w14:paraId="4489BAA4" w14:textId="77777777" w:rsidR="00185897" w:rsidRDefault="00185897"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43A8D" w14:textId="41B988C6" w:rsidR="0040367C" w:rsidRDefault="0040367C" w:rsidP="0040367C">
    <w:pPr>
      <w:pStyle w:val="Footer"/>
      <w:jc w:val="center"/>
    </w:pPr>
    <w:r w:rsidRPr="00732FB3">
      <w:rPr>
        <w:noProof/>
      </w:rPr>
      <w:drawing>
        <wp:inline distT="0" distB="0" distL="0" distR="0" wp14:anchorId="05C0F591" wp14:editId="569962CA">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157C5" w14:textId="77777777" w:rsidR="00185897" w:rsidRDefault="00185897" w:rsidP="00200A83">
      <w:pPr>
        <w:spacing w:after="0" w:line="240" w:lineRule="auto"/>
      </w:pPr>
      <w:r>
        <w:separator/>
      </w:r>
    </w:p>
  </w:footnote>
  <w:footnote w:type="continuationSeparator" w:id="0">
    <w:p w14:paraId="405A682E" w14:textId="77777777" w:rsidR="00185897" w:rsidRDefault="00185897"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DF1F9" w14:textId="77777777" w:rsidR="00575B0A" w:rsidRDefault="00575B0A" w:rsidP="00575B0A">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09FBC8F9" w:rsidR="00A749B9" w:rsidRPr="00B33B90" w:rsidRDefault="00575B0A"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A749B9">
      <w:rPr>
        <w:rFonts w:ascii="Lucida Sans" w:eastAsia="Cambria" w:hAnsi="Lucida Sans" w:cs="Cambria"/>
      </w:rPr>
      <w:t xml:space="preserve">Text: </w:t>
    </w:r>
    <w:proofErr w:type="spellStart"/>
    <w:r w:rsidR="00A749B9" w:rsidRPr="00DB63AB">
      <w:rPr>
        <w:rFonts w:ascii="Lucida Sans" w:eastAsia="Cambria" w:hAnsi="Lucida Sans" w:cs="Cambria"/>
      </w:rPr>
      <w:t>Nightsong</w:t>
    </w:r>
    <w:proofErr w:type="spellEnd"/>
    <w:r w:rsidR="00DB63AB">
      <w:rPr>
        <w:rFonts w:ascii="Lucida Sans" w:eastAsia="Cambria" w:hAnsi="Lucida Sans" w:cs="Cambria"/>
      </w:rPr>
      <w:t xml:space="preserve"> | </w:t>
    </w:r>
    <w:r w:rsidR="00A749B9" w:rsidRPr="00B33B90">
      <w:rPr>
        <w:rFonts w:ascii="Lucida Sans" w:eastAsia="Cambria" w:hAnsi="Lucida Sans" w:cs="Cambria"/>
      </w:rPr>
      <w:t>Grade:</w:t>
    </w:r>
    <w:r w:rsidR="00A749B9">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4E54DF"/>
    <w:multiLevelType w:val="hybridMultilevel"/>
    <w:tmpl w:val="70C25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
  </w:num>
  <w:num w:numId="4">
    <w:abstractNumId w:val="10"/>
  </w:num>
  <w:num w:numId="5">
    <w:abstractNumId w:val="0"/>
  </w:num>
  <w:num w:numId="6">
    <w:abstractNumId w:val="8"/>
  </w:num>
  <w:num w:numId="7">
    <w:abstractNumId w:val="5"/>
  </w:num>
  <w:num w:numId="8">
    <w:abstractNumId w:val="11"/>
  </w:num>
  <w:num w:numId="9">
    <w:abstractNumId w:val="4"/>
  </w:num>
  <w:num w:numId="10">
    <w:abstractNumId w:val="3"/>
  </w:num>
  <w:num w:numId="11">
    <w:abstractNumId w:val="13"/>
  </w:num>
  <w:num w:numId="12">
    <w:abstractNumId w:val="14"/>
  </w:num>
  <w:num w:numId="13">
    <w:abstractNumId w:val="2"/>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177D"/>
    <w:rsid w:val="00011FEF"/>
    <w:rsid w:val="00024541"/>
    <w:rsid w:val="00063539"/>
    <w:rsid w:val="000779AE"/>
    <w:rsid w:val="00090C7F"/>
    <w:rsid w:val="000D49CC"/>
    <w:rsid w:val="000D6B45"/>
    <w:rsid w:val="000E2293"/>
    <w:rsid w:val="000F20CE"/>
    <w:rsid w:val="00124C41"/>
    <w:rsid w:val="0012629D"/>
    <w:rsid w:val="00151230"/>
    <w:rsid w:val="00181255"/>
    <w:rsid w:val="00185897"/>
    <w:rsid w:val="00187C9B"/>
    <w:rsid w:val="00197536"/>
    <w:rsid w:val="001A2483"/>
    <w:rsid w:val="001A548D"/>
    <w:rsid w:val="001A6D85"/>
    <w:rsid w:val="001B1DB0"/>
    <w:rsid w:val="001C2576"/>
    <w:rsid w:val="001C5DCB"/>
    <w:rsid w:val="001D0522"/>
    <w:rsid w:val="00200A83"/>
    <w:rsid w:val="00202D28"/>
    <w:rsid w:val="0021601A"/>
    <w:rsid w:val="00216668"/>
    <w:rsid w:val="00234994"/>
    <w:rsid w:val="00264485"/>
    <w:rsid w:val="00270BD8"/>
    <w:rsid w:val="00280537"/>
    <w:rsid w:val="002862F3"/>
    <w:rsid w:val="00297D58"/>
    <w:rsid w:val="002C218A"/>
    <w:rsid w:val="00301041"/>
    <w:rsid w:val="003024BA"/>
    <w:rsid w:val="00316A9D"/>
    <w:rsid w:val="00323784"/>
    <w:rsid w:val="003510BC"/>
    <w:rsid w:val="00362D33"/>
    <w:rsid w:val="003741AC"/>
    <w:rsid w:val="003838FE"/>
    <w:rsid w:val="00386013"/>
    <w:rsid w:val="003B6411"/>
    <w:rsid w:val="003E0000"/>
    <w:rsid w:val="003E220B"/>
    <w:rsid w:val="003E37A1"/>
    <w:rsid w:val="003E7B20"/>
    <w:rsid w:val="0040367C"/>
    <w:rsid w:val="00431903"/>
    <w:rsid w:val="00467A55"/>
    <w:rsid w:val="00490BDC"/>
    <w:rsid w:val="00491579"/>
    <w:rsid w:val="004B2000"/>
    <w:rsid w:val="004D6875"/>
    <w:rsid w:val="00516534"/>
    <w:rsid w:val="0053111A"/>
    <w:rsid w:val="005364EF"/>
    <w:rsid w:val="0056345E"/>
    <w:rsid w:val="00574581"/>
    <w:rsid w:val="005757AB"/>
    <w:rsid w:val="00575B0A"/>
    <w:rsid w:val="005845DD"/>
    <w:rsid w:val="005A7100"/>
    <w:rsid w:val="005C1957"/>
    <w:rsid w:val="00631AA3"/>
    <w:rsid w:val="00632D96"/>
    <w:rsid w:val="006550B9"/>
    <w:rsid w:val="00667B36"/>
    <w:rsid w:val="00677DF0"/>
    <w:rsid w:val="00681342"/>
    <w:rsid w:val="006B059B"/>
    <w:rsid w:val="006B250A"/>
    <w:rsid w:val="00721559"/>
    <w:rsid w:val="00727AC2"/>
    <w:rsid w:val="00754057"/>
    <w:rsid w:val="007606A2"/>
    <w:rsid w:val="00781076"/>
    <w:rsid w:val="00786359"/>
    <w:rsid w:val="00790EA0"/>
    <w:rsid w:val="007A3783"/>
    <w:rsid w:val="007A6712"/>
    <w:rsid w:val="007C4839"/>
    <w:rsid w:val="007C7575"/>
    <w:rsid w:val="00831CEB"/>
    <w:rsid w:val="00845EA1"/>
    <w:rsid w:val="00860BC1"/>
    <w:rsid w:val="00863FA7"/>
    <w:rsid w:val="00864636"/>
    <w:rsid w:val="00872B1D"/>
    <w:rsid w:val="00874989"/>
    <w:rsid w:val="00893496"/>
    <w:rsid w:val="008943F5"/>
    <w:rsid w:val="00897E05"/>
    <w:rsid w:val="008B2B6F"/>
    <w:rsid w:val="008D66C7"/>
    <w:rsid w:val="008D6FFB"/>
    <w:rsid w:val="008D7FD7"/>
    <w:rsid w:val="008E5118"/>
    <w:rsid w:val="008E61C1"/>
    <w:rsid w:val="00912334"/>
    <w:rsid w:val="00925848"/>
    <w:rsid w:val="009327BE"/>
    <w:rsid w:val="00954B76"/>
    <w:rsid w:val="00956D92"/>
    <w:rsid w:val="00957943"/>
    <w:rsid w:val="00961F5A"/>
    <w:rsid w:val="0097634E"/>
    <w:rsid w:val="00980477"/>
    <w:rsid w:val="00982D5A"/>
    <w:rsid w:val="009A19FB"/>
    <w:rsid w:val="009A78CD"/>
    <w:rsid w:val="009E230B"/>
    <w:rsid w:val="009E26C9"/>
    <w:rsid w:val="009E5997"/>
    <w:rsid w:val="00A11FD5"/>
    <w:rsid w:val="00A3691F"/>
    <w:rsid w:val="00A43B52"/>
    <w:rsid w:val="00A749B9"/>
    <w:rsid w:val="00A77BF5"/>
    <w:rsid w:val="00A81B5F"/>
    <w:rsid w:val="00A9764E"/>
    <w:rsid w:val="00AE6BA7"/>
    <w:rsid w:val="00B33B90"/>
    <w:rsid w:val="00B35A7A"/>
    <w:rsid w:val="00B462F1"/>
    <w:rsid w:val="00B64C77"/>
    <w:rsid w:val="00B77DC1"/>
    <w:rsid w:val="00BF34DB"/>
    <w:rsid w:val="00C75A6D"/>
    <w:rsid w:val="00C919C9"/>
    <w:rsid w:val="00CA659A"/>
    <w:rsid w:val="00CD0FC6"/>
    <w:rsid w:val="00CD6C30"/>
    <w:rsid w:val="00CE58DE"/>
    <w:rsid w:val="00CF586D"/>
    <w:rsid w:val="00D07170"/>
    <w:rsid w:val="00D43FDB"/>
    <w:rsid w:val="00D52E9D"/>
    <w:rsid w:val="00D67D9B"/>
    <w:rsid w:val="00D9201C"/>
    <w:rsid w:val="00DB42E9"/>
    <w:rsid w:val="00DB63AB"/>
    <w:rsid w:val="00DD14F0"/>
    <w:rsid w:val="00DD3D29"/>
    <w:rsid w:val="00DD759E"/>
    <w:rsid w:val="00DE2E5F"/>
    <w:rsid w:val="00DE3B8A"/>
    <w:rsid w:val="00E269DC"/>
    <w:rsid w:val="00E3755B"/>
    <w:rsid w:val="00E4410F"/>
    <w:rsid w:val="00E6513A"/>
    <w:rsid w:val="00E667C5"/>
    <w:rsid w:val="00E71BB3"/>
    <w:rsid w:val="00E812B2"/>
    <w:rsid w:val="00E870BD"/>
    <w:rsid w:val="00EA20BE"/>
    <w:rsid w:val="00EC09F3"/>
    <w:rsid w:val="00ED30E5"/>
    <w:rsid w:val="00EE0829"/>
    <w:rsid w:val="00F4403B"/>
    <w:rsid w:val="00F55317"/>
    <w:rsid w:val="00F831AA"/>
    <w:rsid w:val="00FB2D0E"/>
    <w:rsid w:val="00FB492F"/>
    <w:rsid w:val="00FC4B00"/>
    <w:rsid w:val="00FD0538"/>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3510B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935695">
      <w:bodyDiv w:val="1"/>
      <w:marLeft w:val="0"/>
      <w:marRight w:val="0"/>
      <w:marTop w:val="0"/>
      <w:marBottom w:val="0"/>
      <w:divBdr>
        <w:top w:val="none" w:sz="0" w:space="0" w:color="auto"/>
        <w:left w:val="none" w:sz="0" w:space="0" w:color="auto"/>
        <w:bottom w:val="none" w:sz="0" w:space="0" w:color="auto"/>
        <w:right w:val="none" w:sz="0" w:space="0" w:color="auto"/>
      </w:divBdr>
    </w:div>
    <w:div w:id="1209103171">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585216803">
      <w:bodyDiv w:val="1"/>
      <w:marLeft w:val="0"/>
      <w:marRight w:val="0"/>
      <w:marTop w:val="0"/>
      <w:marBottom w:val="0"/>
      <w:divBdr>
        <w:top w:val="none" w:sz="0" w:space="0" w:color="auto"/>
        <w:left w:val="none" w:sz="0" w:space="0" w:color="auto"/>
        <w:bottom w:val="none" w:sz="0" w:space="0" w:color="auto"/>
        <w:right w:val="none" w:sz="0" w:space="0" w:color="auto"/>
      </w:divBdr>
    </w:div>
    <w:div w:id="213929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3069/nightson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teachengineering.org/activities/view/cub_soundandlight_lesson4_activity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P_tykwBvqZ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raz-kids.com/main/BookDetail/id/1789/from/quizroom/languageId/3" TargetMode="External"/><Relationship Id="rId4" Type="http://schemas.openxmlformats.org/officeDocument/2006/relationships/webSettings" Target="webSettings.xml"/><Relationship Id="rId9" Type="http://schemas.openxmlformats.org/officeDocument/2006/relationships/hyperlink" Target="https://newsela.com/articles/loc-mysteries-bats/id/2508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775</Words>
  <Characters>4092</Characters>
  <Application>Microsoft Office Word</Application>
  <DocSecurity>0</DocSecurity>
  <Lines>141</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2018-02-08T18:09:00Z</dcterms:created>
  <dcterms:modified xsi:type="dcterms:W3CDTF">2018-02-09T17:18:00Z</dcterms:modified>
</cp:coreProperties>
</file>